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F53" w:rsidRPr="004E471F" w:rsidRDefault="009E493B">
      <w:pPr>
        <w:spacing w:after="0" w:line="408" w:lineRule="auto"/>
        <w:ind w:left="120"/>
        <w:jc w:val="center"/>
        <w:rPr>
          <w:lang w:val="ru-RU"/>
        </w:rPr>
      </w:pPr>
      <w:r w:rsidRPr="004E471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52F53" w:rsidRPr="004E471F" w:rsidRDefault="00152F53">
      <w:pPr>
        <w:spacing w:after="0" w:line="408" w:lineRule="auto"/>
        <w:ind w:left="120"/>
        <w:jc w:val="center"/>
        <w:rPr>
          <w:lang w:val="ru-RU"/>
        </w:rPr>
      </w:pPr>
    </w:p>
    <w:p w:rsidR="00152F53" w:rsidRPr="004E471F" w:rsidRDefault="00152F53">
      <w:pPr>
        <w:spacing w:after="0" w:line="408" w:lineRule="auto"/>
        <w:ind w:left="120"/>
        <w:jc w:val="center"/>
        <w:rPr>
          <w:lang w:val="ru-RU"/>
        </w:rPr>
      </w:pPr>
    </w:p>
    <w:p w:rsidR="00152F53" w:rsidRPr="004E471F" w:rsidRDefault="009E493B">
      <w:pPr>
        <w:spacing w:after="0" w:line="408" w:lineRule="auto"/>
        <w:ind w:left="120"/>
        <w:jc w:val="center"/>
        <w:rPr>
          <w:lang w:val="ru-RU"/>
        </w:rPr>
      </w:pPr>
      <w:r w:rsidRPr="004E471F">
        <w:rPr>
          <w:rFonts w:ascii="Times New Roman" w:hAnsi="Times New Roman"/>
          <w:b/>
          <w:color w:val="000000"/>
          <w:sz w:val="28"/>
          <w:lang w:val="ru-RU"/>
        </w:rPr>
        <w:t>Усениновская средняя общеобразовательная школа</w:t>
      </w:r>
    </w:p>
    <w:p w:rsidR="00152F53" w:rsidRPr="004E471F" w:rsidRDefault="00152F53">
      <w:pPr>
        <w:spacing w:after="0"/>
        <w:ind w:left="120"/>
        <w:rPr>
          <w:lang w:val="ru-RU"/>
        </w:rPr>
      </w:pPr>
    </w:p>
    <w:p w:rsidR="00152F53" w:rsidRPr="004E471F" w:rsidRDefault="00152F53">
      <w:pPr>
        <w:spacing w:after="0"/>
        <w:ind w:left="120"/>
        <w:rPr>
          <w:lang w:val="ru-RU"/>
        </w:rPr>
      </w:pPr>
    </w:p>
    <w:p w:rsidR="00152F53" w:rsidRPr="004E471F" w:rsidRDefault="00152F53">
      <w:pPr>
        <w:spacing w:after="0"/>
        <w:ind w:left="120"/>
        <w:rPr>
          <w:lang w:val="ru-RU"/>
        </w:rPr>
      </w:pPr>
    </w:p>
    <w:p w:rsidR="00152F53" w:rsidRPr="004E471F" w:rsidRDefault="00152F53">
      <w:pPr>
        <w:spacing w:after="0"/>
        <w:ind w:left="120"/>
        <w:rPr>
          <w:lang w:val="ru-RU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2"/>
        <w:gridCol w:w="4789"/>
      </w:tblGrid>
      <w:tr w:rsidR="004E471F" w:rsidRPr="00305C9E" w:rsidTr="00DC096C">
        <w:tc>
          <w:tcPr>
            <w:tcW w:w="4814" w:type="dxa"/>
          </w:tcPr>
          <w:p w:rsidR="004E471F" w:rsidRPr="00305C9E" w:rsidRDefault="004E471F" w:rsidP="00DC096C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05C9E">
              <w:rPr>
                <w:rFonts w:ascii="Times New Roman" w:hAnsi="Times New Roman"/>
                <w:sz w:val="24"/>
                <w:szCs w:val="24"/>
                <w:lang w:val="ru-RU"/>
              </w:rPr>
              <w:t>РАССМОТРЕНО</w:t>
            </w:r>
          </w:p>
          <w:p w:rsidR="004E471F" w:rsidRPr="00305C9E" w:rsidRDefault="004E471F" w:rsidP="00DC096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05C9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 заседании </w:t>
            </w:r>
          </w:p>
          <w:p w:rsidR="004E471F" w:rsidRPr="00305C9E" w:rsidRDefault="004E471F" w:rsidP="00DC096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05C9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Педагогического совета </w:t>
            </w:r>
          </w:p>
          <w:p w:rsidR="004E471F" w:rsidRPr="00305C9E" w:rsidRDefault="004E471F" w:rsidP="00DC096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05C9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Протокол № </w:t>
            </w:r>
            <w:r w:rsidRPr="00490AF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 </w:t>
            </w:r>
            <w:r w:rsidRPr="00305C9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от  </w:t>
            </w:r>
            <w:r w:rsidRPr="00490AFC">
              <w:rPr>
                <w:rFonts w:ascii="Times New Roman" w:hAnsi="Times New Roman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.0</w:t>
            </w:r>
            <w:r w:rsidRPr="00490AFC"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.2025</w:t>
            </w:r>
            <w:r w:rsidRPr="00305C9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г.</w:t>
            </w:r>
          </w:p>
        </w:tc>
        <w:tc>
          <w:tcPr>
            <w:tcW w:w="4815" w:type="dxa"/>
          </w:tcPr>
          <w:p w:rsidR="004E471F" w:rsidRPr="00305C9E" w:rsidRDefault="004E471F" w:rsidP="00DC096C">
            <w:pPr>
              <w:spacing w:line="360" w:lineRule="auto"/>
              <w:ind w:left="56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05C9E">
              <w:rPr>
                <w:rFonts w:ascii="Times New Roman" w:hAnsi="Times New Roman"/>
                <w:sz w:val="24"/>
                <w:szCs w:val="24"/>
                <w:lang w:val="ru-RU"/>
              </w:rPr>
              <w:t>УТВЕРЖДЕНО</w:t>
            </w:r>
          </w:p>
          <w:p w:rsidR="004E471F" w:rsidRPr="00305C9E" w:rsidRDefault="004E471F" w:rsidP="00DC096C">
            <w:pPr>
              <w:ind w:left="56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05C9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Директор </w:t>
            </w:r>
          </w:p>
          <w:p w:rsidR="004E471F" w:rsidRPr="00305C9E" w:rsidRDefault="004E471F" w:rsidP="00DC096C">
            <w:pPr>
              <w:ind w:left="56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05C9E">
              <w:rPr>
                <w:rFonts w:ascii="Times New Roman" w:hAnsi="Times New Roman"/>
                <w:sz w:val="24"/>
                <w:szCs w:val="24"/>
                <w:lang w:val="ru-RU"/>
              </w:rPr>
              <w:t>_______________  О.В. Фадеева</w:t>
            </w:r>
          </w:p>
          <w:p w:rsidR="004E471F" w:rsidRPr="00305C9E" w:rsidRDefault="004E471F" w:rsidP="00DC096C">
            <w:pPr>
              <w:ind w:left="56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05C9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Приказ №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126 </w:t>
            </w:r>
            <w:r w:rsidRPr="00490AF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/ 1 </w:t>
            </w:r>
            <w:r w:rsidRPr="00305C9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от </w:t>
            </w:r>
            <w:r w:rsidRPr="00490AFC">
              <w:rPr>
                <w:rFonts w:ascii="Times New Roman" w:hAnsi="Times New Roman"/>
                <w:sz w:val="24"/>
                <w:szCs w:val="24"/>
                <w:lang w:val="ru-RU"/>
              </w:rPr>
              <w:t>01.09.2025</w:t>
            </w:r>
            <w:r w:rsidRPr="00305C9E">
              <w:rPr>
                <w:rFonts w:ascii="Times New Roman" w:hAnsi="Times New Roman"/>
                <w:sz w:val="24"/>
                <w:szCs w:val="24"/>
                <w:lang w:val="ru-RU"/>
              </w:rPr>
              <w:t>г.</w:t>
            </w:r>
          </w:p>
        </w:tc>
      </w:tr>
    </w:tbl>
    <w:p w:rsidR="00152F53" w:rsidRPr="004E471F" w:rsidRDefault="00152F53">
      <w:pPr>
        <w:spacing w:after="0"/>
        <w:ind w:left="120"/>
        <w:rPr>
          <w:lang w:val="ru-RU"/>
        </w:rPr>
      </w:pPr>
    </w:p>
    <w:p w:rsidR="00152F53" w:rsidRPr="004E471F" w:rsidRDefault="00152F53">
      <w:pPr>
        <w:spacing w:after="0"/>
        <w:ind w:left="120"/>
        <w:rPr>
          <w:lang w:val="ru-RU"/>
        </w:rPr>
      </w:pPr>
    </w:p>
    <w:p w:rsidR="00152F53" w:rsidRPr="004E471F" w:rsidRDefault="00152F53">
      <w:pPr>
        <w:spacing w:after="0"/>
        <w:ind w:left="120"/>
        <w:rPr>
          <w:lang w:val="ru-RU"/>
        </w:rPr>
      </w:pPr>
    </w:p>
    <w:p w:rsidR="00152F53" w:rsidRPr="004E471F" w:rsidRDefault="00152F53">
      <w:pPr>
        <w:spacing w:after="0"/>
        <w:ind w:left="120"/>
        <w:rPr>
          <w:lang w:val="ru-RU"/>
        </w:rPr>
      </w:pPr>
    </w:p>
    <w:p w:rsidR="00152F53" w:rsidRPr="004E471F" w:rsidRDefault="00152F53">
      <w:pPr>
        <w:spacing w:after="0"/>
        <w:ind w:left="120"/>
        <w:rPr>
          <w:lang w:val="ru-RU"/>
        </w:rPr>
      </w:pPr>
    </w:p>
    <w:p w:rsidR="00152F53" w:rsidRPr="004E471F" w:rsidRDefault="009E493B">
      <w:pPr>
        <w:spacing w:after="0" w:line="408" w:lineRule="auto"/>
        <w:ind w:left="120"/>
        <w:jc w:val="center"/>
        <w:rPr>
          <w:lang w:val="ru-RU"/>
        </w:rPr>
      </w:pPr>
      <w:r w:rsidRPr="004E471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52F53" w:rsidRPr="004E471F" w:rsidRDefault="009E493B">
      <w:pPr>
        <w:spacing w:after="0" w:line="408" w:lineRule="auto"/>
        <w:ind w:left="120"/>
        <w:jc w:val="center"/>
        <w:rPr>
          <w:lang w:val="ru-RU"/>
        </w:rPr>
      </w:pPr>
      <w:r w:rsidRPr="004E471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E471F">
        <w:rPr>
          <w:rFonts w:ascii="Times New Roman" w:hAnsi="Times New Roman"/>
          <w:color w:val="000000"/>
          <w:sz w:val="28"/>
          <w:lang w:val="ru-RU"/>
        </w:rPr>
        <w:t xml:space="preserve"> 9335261)</w:t>
      </w:r>
    </w:p>
    <w:p w:rsidR="00152F53" w:rsidRPr="004E471F" w:rsidRDefault="00152F53">
      <w:pPr>
        <w:spacing w:after="0"/>
        <w:ind w:left="120"/>
        <w:jc w:val="center"/>
        <w:rPr>
          <w:lang w:val="ru-RU"/>
        </w:rPr>
      </w:pPr>
    </w:p>
    <w:p w:rsidR="00152F53" w:rsidRPr="004E471F" w:rsidRDefault="009E493B">
      <w:pPr>
        <w:spacing w:after="0" w:line="408" w:lineRule="auto"/>
        <w:ind w:left="120"/>
        <w:jc w:val="center"/>
        <w:rPr>
          <w:lang w:val="ru-RU"/>
        </w:rPr>
      </w:pPr>
      <w:r w:rsidRPr="004E471F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 w:rsidRPr="004E471F">
        <w:rPr>
          <w:rFonts w:ascii="Times New Roman" w:hAnsi="Times New Roman"/>
          <w:b/>
          <w:color w:val="000000"/>
          <w:sz w:val="28"/>
          <w:lang w:val="ru-RU"/>
        </w:rPr>
        <w:t>курса «Алгебра»</w:t>
      </w:r>
    </w:p>
    <w:p w:rsidR="00152F53" w:rsidRPr="004E471F" w:rsidRDefault="009E493B">
      <w:pPr>
        <w:spacing w:after="0" w:line="408" w:lineRule="auto"/>
        <w:ind w:left="120"/>
        <w:jc w:val="center"/>
        <w:rPr>
          <w:lang w:val="ru-RU"/>
        </w:rPr>
      </w:pPr>
      <w:r w:rsidRPr="004E471F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152F53" w:rsidRPr="004E471F" w:rsidRDefault="00152F53">
      <w:pPr>
        <w:spacing w:after="0"/>
        <w:ind w:left="120"/>
        <w:jc w:val="center"/>
        <w:rPr>
          <w:lang w:val="ru-RU"/>
        </w:rPr>
      </w:pPr>
    </w:p>
    <w:p w:rsidR="00152F53" w:rsidRDefault="00152F53">
      <w:pPr>
        <w:spacing w:after="0"/>
        <w:ind w:left="120"/>
        <w:jc w:val="center"/>
        <w:rPr>
          <w:lang w:val="ru-RU"/>
        </w:rPr>
      </w:pPr>
    </w:p>
    <w:p w:rsidR="004E471F" w:rsidRDefault="004E471F">
      <w:pPr>
        <w:spacing w:after="0"/>
        <w:ind w:left="120"/>
        <w:jc w:val="center"/>
        <w:rPr>
          <w:lang w:val="ru-RU"/>
        </w:rPr>
      </w:pPr>
    </w:p>
    <w:p w:rsidR="004E471F" w:rsidRDefault="004E471F">
      <w:pPr>
        <w:spacing w:after="0"/>
        <w:ind w:left="120"/>
        <w:jc w:val="center"/>
        <w:rPr>
          <w:lang w:val="ru-RU"/>
        </w:rPr>
      </w:pPr>
    </w:p>
    <w:p w:rsidR="004E471F" w:rsidRDefault="004E471F">
      <w:pPr>
        <w:spacing w:after="0"/>
        <w:ind w:left="120"/>
        <w:jc w:val="center"/>
        <w:rPr>
          <w:lang w:val="ru-RU"/>
        </w:rPr>
      </w:pPr>
    </w:p>
    <w:p w:rsidR="004E471F" w:rsidRDefault="004E471F">
      <w:pPr>
        <w:spacing w:after="0"/>
        <w:ind w:left="120"/>
        <w:jc w:val="center"/>
        <w:rPr>
          <w:lang w:val="ru-RU"/>
        </w:rPr>
      </w:pPr>
    </w:p>
    <w:p w:rsidR="004E471F" w:rsidRDefault="004E471F">
      <w:pPr>
        <w:spacing w:after="0"/>
        <w:ind w:left="120"/>
        <w:jc w:val="center"/>
        <w:rPr>
          <w:lang w:val="ru-RU"/>
        </w:rPr>
      </w:pPr>
    </w:p>
    <w:p w:rsidR="004E471F" w:rsidRDefault="004E471F">
      <w:pPr>
        <w:spacing w:after="0"/>
        <w:ind w:left="120"/>
        <w:jc w:val="center"/>
        <w:rPr>
          <w:lang w:val="ru-RU"/>
        </w:rPr>
      </w:pPr>
    </w:p>
    <w:p w:rsidR="004E471F" w:rsidRPr="004E471F" w:rsidRDefault="004E471F">
      <w:pPr>
        <w:spacing w:after="0"/>
        <w:ind w:left="120"/>
        <w:jc w:val="center"/>
        <w:rPr>
          <w:lang w:val="ru-RU"/>
        </w:rPr>
      </w:pPr>
    </w:p>
    <w:p w:rsidR="00152F53" w:rsidRPr="004E471F" w:rsidRDefault="00152F53">
      <w:pPr>
        <w:spacing w:after="0"/>
        <w:ind w:left="120"/>
        <w:jc w:val="center"/>
        <w:rPr>
          <w:lang w:val="ru-RU"/>
        </w:rPr>
      </w:pPr>
    </w:p>
    <w:p w:rsidR="00152F53" w:rsidRPr="004E471F" w:rsidRDefault="00152F53">
      <w:pPr>
        <w:spacing w:after="0"/>
        <w:ind w:left="120"/>
        <w:jc w:val="center"/>
        <w:rPr>
          <w:lang w:val="ru-RU"/>
        </w:rPr>
      </w:pPr>
    </w:p>
    <w:p w:rsidR="00152F53" w:rsidRPr="004E471F" w:rsidRDefault="00152F53">
      <w:pPr>
        <w:spacing w:after="0"/>
        <w:ind w:left="120"/>
        <w:jc w:val="center"/>
        <w:rPr>
          <w:lang w:val="ru-RU"/>
        </w:rPr>
      </w:pPr>
    </w:p>
    <w:p w:rsidR="00152F53" w:rsidRPr="004E471F" w:rsidRDefault="004E471F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4E471F">
        <w:rPr>
          <w:rFonts w:ascii="Times New Roman" w:hAnsi="Times New Roman" w:cs="Times New Roman"/>
          <w:sz w:val="28"/>
          <w:szCs w:val="28"/>
          <w:lang w:val="ru-RU"/>
        </w:rPr>
        <w:t>Усениново, 2025</w:t>
      </w:r>
    </w:p>
    <w:p w:rsidR="00152F53" w:rsidRPr="004E471F" w:rsidRDefault="00152F53">
      <w:pPr>
        <w:spacing w:after="0"/>
        <w:ind w:left="120"/>
        <w:jc w:val="center"/>
        <w:rPr>
          <w:lang w:val="ru-RU"/>
        </w:rPr>
      </w:pPr>
    </w:p>
    <w:p w:rsidR="00152F53" w:rsidRPr="004E471F" w:rsidRDefault="00152F53">
      <w:pPr>
        <w:spacing w:after="0"/>
        <w:ind w:left="120"/>
        <w:jc w:val="center"/>
        <w:rPr>
          <w:lang w:val="ru-RU"/>
        </w:rPr>
      </w:pPr>
    </w:p>
    <w:p w:rsidR="00152F53" w:rsidRPr="004E471F" w:rsidRDefault="00152F53">
      <w:pPr>
        <w:rPr>
          <w:lang w:val="ru-RU"/>
        </w:rPr>
        <w:sectPr w:rsidR="00152F53" w:rsidRPr="004E471F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75698249"/>
    </w:p>
    <w:bookmarkEnd w:id="0"/>
    <w:p w:rsidR="00152F53" w:rsidRPr="004E471F" w:rsidRDefault="009E493B">
      <w:pPr>
        <w:spacing w:after="0" w:line="264" w:lineRule="auto"/>
        <w:ind w:left="120"/>
        <w:jc w:val="both"/>
        <w:rPr>
          <w:lang w:val="ru-RU"/>
        </w:rPr>
      </w:pPr>
      <w:r w:rsidRPr="004E471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52F53" w:rsidRPr="004E471F" w:rsidRDefault="00152F53">
      <w:pPr>
        <w:spacing w:after="0" w:line="264" w:lineRule="auto"/>
        <w:ind w:left="120"/>
        <w:jc w:val="both"/>
        <w:rPr>
          <w:lang w:val="ru-RU"/>
        </w:rPr>
      </w:pPr>
    </w:p>
    <w:p w:rsidR="00152F53" w:rsidRPr="004E471F" w:rsidRDefault="009E493B">
      <w:pPr>
        <w:spacing w:after="0" w:line="264" w:lineRule="auto"/>
        <w:ind w:firstLine="600"/>
        <w:jc w:val="both"/>
        <w:rPr>
          <w:lang w:val="ru-RU"/>
        </w:rPr>
      </w:pPr>
      <w:r w:rsidRPr="004E471F">
        <w:rPr>
          <w:rFonts w:ascii="Times New Roman" w:hAnsi="Times New Roman"/>
          <w:color w:val="000000"/>
          <w:sz w:val="28"/>
          <w:lang w:val="ru-RU"/>
        </w:rPr>
        <w:t xml:space="preserve"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</w:t>
      </w:r>
      <w:r w:rsidRPr="004E471F">
        <w:rPr>
          <w:rFonts w:ascii="Times New Roman" w:hAnsi="Times New Roman"/>
          <w:color w:val="000000"/>
          <w:sz w:val="28"/>
          <w:lang w:val="ru-RU"/>
        </w:rPr>
        <w:t>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</w:t>
      </w:r>
      <w:r w:rsidRPr="004E471F">
        <w:rPr>
          <w:rFonts w:ascii="Times New Roman" w:hAnsi="Times New Roman"/>
          <w:color w:val="000000"/>
          <w:sz w:val="28"/>
          <w:lang w:val="ru-RU"/>
        </w:rPr>
        <w:t>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</w:t>
      </w:r>
      <w:r w:rsidRPr="004E471F">
        <w:rPr>
          <w:rFonts w:ascii="Times New Roman" w:hAnsi="Times New Roman"/>
          <w:color w:val="000000"/>
          <w:sz w:val="28"/>
          <w:lang w:val="ru-RU"/>
        </w:rPr>
        <w:t>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</w:t>
      </w:r>
      <w:r w:rsidRPr="004E471F">
        <w:rPr>
          <w:rFonts w:ascii="Times New Roman" w:hAnsi="Times New Roman"/>
          <w:color w:val="000000"/>
          <w:sz w:val="28"/>
          <w:lang w:val="ru-RU"/>
        </w:rPr>
        <w:t>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</w:t>
      </w:r>
      <w:r w:rsidRPr="004E471F">
        <w:rPr>
          <w:rFonts w:ascii="Times New Roman" w:hAnsi="Times New Roman"/>
          <w:color w:val="000000"/>
          <w:sz w:val="28"/>
          <w:lang w:val="ru-RU"/>
        </w:rPr>
        <w:t>ипа обучения.</w:t>
      </w:r>
    </w:p>
    <w:p w:rsidR="00152F53" w:rsidRPr="004E471F" w:rsidRDefault="009E493B">
      <w:pPr>
        <w:spacing w:after="0" w:line="264" w:lineRule="auto"/>
        <w:ind w:firstLine="600"/>
        <w:jc w:val="both"/>
        <w:rPr>
          <w:lang w:val="ru-RU"/>
        </w:rPr>
      </w:pPr>
      <w:r w:rsidRPr="004E471F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</w:t>
      </w:r>
      <w:r w:rsidRPr="004E471F">
        <w:rPr>
          <w:rFonts w:ascii="Times New Roman" w:hAnsi="Times New Roman"/>
          <w:color w:val="000000"/>
          <w:sz w:val="28"/>
          <w:lang w:val="ru-RU"/>
        </w:rPr>
        <w:t>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</w:t>
      </w:r>
      <w:r w:rsidRPr="004E471F">
        <w:rPr>
          <w:rFonts w:ascii="Times New Roman" w:hAnsi="Times New Roman"/>
          <w:color w:val="000000"/>
          <w:sz w:val="28"/>
          <w:lang w:val="ru-RU"/>
        </w:rPr>
        <w:t xml:space="preserve">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</w:t>
      </w:r>
      <w:r w:rsidRPr="004E471F">
        <w:rPr>
          <w:rFonts w:ascii="Times New Roman" w:hAnsi="Times New Roman"/>
          <w:color w:val="000000"/>
          <w:sz w:val="28"/>
          <w:lang w:val="ru-RU"/>
        </w:rPr>
        <w:t>енностью учебного курса «Алгебра» является его интегрированный характер.</w:t>
      </w:r>
    </w:p>
    <w:p w:rsidR="00152F53" w:rsidRPr="004E471F" w:rsidRDefault="009E493B">
      <w:pPr>
        <w:spacing w:after="0" w:line="264" w:lineRule="auto"/>
        <w:ind w:firstLine="600"/>
        <w:jc w:val="both"/>
        <w:rPr>
          <w:lang w:val="ru-RU"/>
        </w:rPr>
      </w:pPr>
      <w:r w:rsidRPr="004E471F">
        <w:rPr>
          <w:rFonts w:ascii="Times New Roman" w:hAnsi="Times New Roman"/>
          <w:color w:val="000000"/>
          <w:sz w:val="28"/>
          <w:lang w:val="ru-RU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</w:t>
      </w:r>
      <w:r w:rsidRPr="004E471F">
        <w:rPr>
          <w:rFonts w:ascii="Times New Roman" w:hAnsi="Times New Roman"/>
          <w:color w:val="000000"/>
          <w:sz w:val="28"/>
          <w:lang w:val="ru-RU"/>
        </w:rPr>
        <w:t xml:space="preserve">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4E471F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</w:t>
      </w:r>
      <w:r w:rsidRPr="004E471F">
        <w:rPr>
          <w:rFonts w:ascii="Times New Roman" w:hAnsi="Times New Roman"/>
          <w:color w:val="000000"/>
          <w:sz w:val="28"/>
          <w:lang w:val="ru-RU"/>
        </w:rPr>
        <w:t xml:space="preserve"> Завершение освоения числовой линии отнесено к среднему общему образованию.</w:t>
      </w:r>
    </w:p>
    <w:p w:rsidR="00152F53" w:rsidRPr="004E471F" w:rsidRDefault="009E493B">
      <w:pPr>
        <w:spacing w:after="0" w:line="264" w:lineRule="auto"/>
        <w:ind w:firstLine="600"/>
        <w:jc w:val="both"/>
        <w:rPr>
          <w:lang w:val="ru-RU"/>
        </w:rPr>
      </w:pPr>
      <w:r w:rsidRPr="004E471F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</w:t>
      </w:r>
      <w:r w:rsidRPr="004E471F">
        <w:rPr>
          <w:rFonts w:ascii="Times New Roman" w:hAnsi="Times New Roman"/>
          <w:color w:val="000000"/>
          <w:sz w:val="28"/>
          <w:lang w:val="ru-RU"/>
        </w:rPr>
        <w:t>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</w:t>
      </w:r>
      <w:r w:rsidRPr="004E471F">
        <w:rPr>
          <w:rFonts w:ascii="Times New Roman" w:hAnsi="Times New Roman"/>
          <w:color w:val="000000"/>
          <w:sz w:val="28"/>
          <w:lang w:val="ru-RU"/>
        </w:rPr>
        <w:t xml:space="preserve">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</w:t>
      </w:r>
      <w:r w:rsidRPr="004E471F">
        <w:rPr>
          <w:rFonts w:ascii="Times New Roman" w:hAnsi="Times New Roman"/>
          <w:color w:val="000000"/>
          <w:sz w:val="28"/>
          <w:lang w:val="ru-RU"/>
        </w:rPr>
        <w:t>ание символьных форм способствует развитию воображения, способностей к математическому творчеству.</w:t>
      </w:r>
    </w:p>
    <w:p w:rsidR="00152F53" w:rsidRPr="004E471F" w:rsidRDefault="009E493B">
      <w:pPr>
        <w:spacing w:after="0" w:line="264" w:lineRule="auto"/>
        <w:ind w:firstLine="600"/>
        <w:jc w:val="both"/>
        <w:rPr>
          <w:lang w:val="ru-RU"/>
        </w:rPr>
      </w:pPr>
      <w:r w:rsidRPr="004E471F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</w:t>
      </w:r>
      <w:r w:rsidRPr="004E471F">
        <w:rPr>
          <w:rFonts w:ascii="Times New Roman" w:hAnsi="Times New Roman"/>
          <w:color w:val="000000"/>
          <w:sz w:val="28"/>
          <w:lang w:val="ru-RU"/>
        </w:rPr>
        <w:t>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</w:t>
      </w:r>
      <w:r w:rsidRPr="004E471F">
        <w:rPr>
          <w:rFonts w:ascii="Times New Roman" w:hAnsi="Times New Roman"/>
          <w:color w:val="000000"/>
          <w:sz w:val="28"/>
          <w:lang w:val="ru-RU"/>
        </w:rPr>
        <w:t>дставлений о роли математики в развитии цивилизации и культуры.</w:t>
      </w:r>
    </w:p>
    <w:p w:rsidR="00152F53" w:rsidRPr="004E471F" w:rsidRDefault="009E493B">
      <w:pPr>
        <w:spacing w:after="0" w:line="264" w:lineRule="auto"/>
        <w:ind w:firstLine="600"/>
        <w:jc w:val="both"/>
        <w:rPr>
          <w:lang w:val="ru-RU"/>
        </w:rPr>
      </w:pPr>
      <w:r w:rsidRPr="004E471F">
        <w:rPr>
          <w:rFonts w:ascii="Times New Roman" w:hAnsi="Times New Roman"/>
          <w:color w:val="000000"/>
          <w:sz w:val="28"/>
          <w:lang w:val="ru-RU"/>
        </w:rPr>
        <w:t xml:space="preserve"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</w:t>
      </w:r>
      <w:r w:rsidRPr="004E471F">
        <w:rPr>
          <w:rFonts w:ascii="Times New Roman" w:hAnsi="Times New Roman"/>
          <w:color w:val="000000"/>
          <w:sz w:val="28"/>
          <w:lang w:val="ru-RU"/>
        </w:rPr>
        <w:t>неравенства», «Функции».</w:t>
      </w:r>
    </w:p>
    <w:p w:rsidR="00152F53" w:rsidRPr="004E471F" w:rsidRDefault="009E493B">
      <w:pPr>
        <w:spacing w:after="0" w:line="264" w:lineRule="auto"/>
        <w:ind w:firstLine="600"/>
        <w:jc w:val="both"/>
        <w:rPr>
          <w:lang w:val="ru-RU"/>
        </w:rPr>
      </w:pPr>
      <w:bookmarkStart w:id="1" w:name="88e7274f-146c-45cf-bb6c-0aa84ae038d1"/>
      <w:r w:rsidRPr="004E471F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1"/>
    </w:p>
    <w:p w:rsidR="00152F53" w:rsidRPr="004E471F" w:rsidRDefault="00152F53">
      <w:pPr>
        <w:rPr>
          <w:lang w:val="ru-RU"/>
        </w:rPr>
        <w:sectPr w:rsidR="00152F53" w:rsidRPr="004E471F">
          <w:pgSz w:w="11906" w:h="16383"/>
          <w:pgMar w:top="1134" w:right="850" w:bottom="1134" w:left="1701" w:header="720" w:footer="720" w:gutter="0"/>
          <w:cols w:space="720"/>
        </w:sectPr>
      </w:pPr>
      <w:bookmarkStart w:id="2" w:name="block-75698250"/>
    </w:p>
    <w:bookmarkEnd w:id="2"/>
    <w:p w:rsidR="00152F53" w:rsidRPr="004E471F" w:rsidRDefault="009E493B">
      <w:pPr>
        <w:spacing w:after="0" w:line="264" w:lineRule="auto"/>
        <w:ind w:left="120"/>
        <w:jc w:val="both"/>
        <w:rPr>
          <w:lang w:val="ru-RU"/>
        </w:rPr>
      </w:pPr>
      <w:r w:rsidRPr="004E471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152F53" w:rsidRPr="004E471F" w:rsidRDefault="00152F53">
      <w:pPr>
        <w:spacing w:after="0" w:line="264" w:lineRule="auto"/>
        <w:ind w:left="120"/>
        <w:jc w:val="both"/>
        <w:rPr>
          <w:lang w:val="ru-RU"/>
        </w:rPr>
      </w:pPr>
    </w:p>
    <w:p w:rsidR="00152F53" w:rsidRPr="004E471F" w:rsidRDefault="009E493B">
      <w:pPr>
        <w:spacing w:after="0" w:line="264" w:lineRule="auto"/>
        <w:ind w:left="120"/>
        <w:jc w:val="both"/>
        <w:rPr>
          <w:lang w:val="ru-RU"/>
        </w:rPr>
      </w:pPr>
      <w:r w:rsidRPr="004E471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152F53" w:rsidRPr="004E471F" w:rsidRDefault="00152F53">
      <w:pPr>
        <w:spacing w:after="0" w:line="264" w:lineRule="auto"/>
        <w:ind w:left="120"/>
        <w:jc w:val="both"/>
        <w:rPr>
          <w:lang w:val="ru-RU"/>
        </w:rPr>
      </w:pPr>
    </w:p>
    <w:p w:rsidR="00152F53" w:rsidRPr="004E471F" w:rsidRDefault="009E493B">
      <w:pPr>
        <w:spacing w:after="0" w:line="264" w:lineRule="auto"/>
        <w:ind w:firstLine="600"/>
        <w:jc w:val="both"/>
        <w:rPr>
          <w:lang w:val="ru-RU"/>
        </w:rPr>
      </w:pPr>
      <w:r w:rsidRPr="004E471F">
        <w:rPr>
          <w:rFonts w:ascii="Times New Roman" w:hAnsi="Times New Roman"/>
          <w:b/>
          <w:color w:val="000000"/>
          <w:sz w:val="28"/>
          <w:lang w:val="ru-RU"/>
        </w:rPr>
        <w:t>Числа и вычисл</w:t>
      </w:r>
      <w:r w:rsidRPr="004E471F">
        <w:rPr>
          <w:rFonts w:ascii="Times New Roman" w:hAnsi="Times New Roman"/>
          <w:b/>
          <w:color w:val="000000"/>
          <w:sz w:val="28"/>
          <w:lang w:val="ru-RU"/>
        </w:rPr>
        <w:t>ения</w:t>
      </w:r>
    </w:p>
    <w:p w:rsidR="00152F53" w:rsidRPr="004E471F" w:rsidRDefault="009E493B">
      <w:pPr>
        <w:spacing w:after="0" w:line="264" w:lineRule="auto"/>
        <w:ind w:firstLine="600"/>
        <w:jc w:val="both"/>
        <w:rPr>
          <w:lang w:val="ru-RU"/>
        </w:rPr>
      </w:pPr>
      <w:r w:rsidRPr="004E471F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</w:t>
      </w:r>
      <w:r w:rsidRPr="004E471F">
        <w:rPr>
          <w:rFonts w:ascii="Times New Roman" w:hAnsi="Times New Roman"/>
          <w:color w:val="000000"/>
          <w:sz w:val="28"/>
          <w:lang w:val="ru-RU"/>
        </w:rPr>
        <w:t>асти, на дроби.</w:t>
      </w:r>
    </w:p>
    <w:p w:rsidR="00152F53" w:rsidRPr="004E471F" w:rsidRDefault="009E493B">
      <w:pPr>
        <w:spacing w:after="0" w:line="264" w:lineRule="auto"/>
        <w:ind w:firstLine="600"/>
        <w:jc w:val="both"/>
        <w:rPr>
          <w:lang w:val="ru-RU"/>
        </w:rPr>
      </w:pPr>
      <w:r w:rsidRPr="004E471F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</w:t>
      </w:r>
      <w:r w:rsidRPr="004E471F">
        <w:rPr>
          <w:rFonts w:ascii="Times New Roman" w:hAnsi="Times New Roman"/>
          <w:color w:val="000000"/>
          <w:sz w:val="28"/>
          <w:lang w:val="ru-RU"/>
        </w:rPr>
        <w:t>ой практики.</w:t>
      </w:r>
    </w:p>
    <w:p w:rsidR="00152F53" w:rsidRPr="004E471F" w:rsidRDefault="009E493B">
      <w:pPr>
        <w:spacing w:after="0" w:line="264" w:lineRule="auto"/>
        <w:ind w:firstLine="600"/>
        <w:jc w:val="both"/>
        <w:rPr>
          <w:lang w:val="ru-RU"/>
        </w:rPr>
      </w:pPr>
      <w:r w:rsidRPr="004E471F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152F53" w:rsidRPr="004E471F" w:rsidRDefault="009E493B">
      <w:pPr>
        <w:spacing w:after="0" w:line="264" w:lineRule="auto"/>
        <w:ind w:firstLine="600"/>
        <w:jc w:val="both"/>
        <w:rPr>
          <w:lang w:val="ru-RU"/>
        </w:rPr>
      </w:pPr>
      <w:r w:rsidRPr="004E471F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152F53" w:rsidRPr="004E471F" w:rsidRDefault="009E493B">
      <w:pPr>
        <w:spacing w:after="0" w:line="264" w:lineRule="auto"/>
        <w:ind w:firstLine="600"/>
        <w:jc w:val="both"/>
        <w:rPr>
          <w:lang w:val="ru-RU"/>
        </w:rPr>
      </w:pPr>
      <w:bookmarkStart w:id="3" w:name="_Toc124426221"/>
      <w:bookmarkEnd w:id="3"/>
      <w:r w:rsidRPr="004E471F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152F53" w:rsidRPr="004E471F" w:rsidRDefault="009E493B">
      <w:pPr>
        <w:spacing w:after="0" w:line="264" w:lineRule="auto"/>
        <w:ind w:firstLine="600"/>
        <w:jc w:val="both"/>
        <w:rPr>
          <w:lang w:val="ru-RU"/>
        </w:rPr>
      </w:pPr>
      <w:r w:rsidRPr="004E471F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</w:t>
      </w:r>
      <w:r w:rsidRPr="004E471F">
        <w:rPr>
          <w:rFonts w:ascii="Times New Roman" w:hAnsi="Times New Roman"/>
          <w:color w:val="000000"/>
          <w:sz w:val="28"/>
          <w:lang w:val="ru-RU"/>
        </w:rPr>
        <w:t xml:space="preserve">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</w:t>
      </w:r>
      <w:r w:rsidRPr="004E471F">
        <w:rPr>
          <w:rFonts w:ascii="Times New Roman" w:hAnsi="Times New Roman"/>
          <w:color w:val="000000"/>
          <w:sz w:val="28"/>
          <w:lang w:val="ru-RU"/>
        </w:rPr>
        <w:t>слагаемых.</w:t>
      </w:r>
    </w:p>
    <w:p w:rsidR="00152F53" w:rsidRPr="004E471F" w:rsidRDefault="009E493B">
      <w:pPr>
        <w:spacing w:after="0" w:line="264" w:lineRule="auto"/>
        <w:ind w:firstLine="600"/>
        <w:jc w:val="both"/>
        <w:rPr>
          <w:lang w:val="ru-RU"/>
        </w:rPr>
      </w:pPr>
      <w:r w:rsidRPr="004E471F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152F53" w:rsidRPr="004E471F" w:rsidRDefault="009E493B">
      <w:pPr>
        <w:spacing w:after="0" w:line="264" w:lineRule="auto"/>
        <w:ind w:firstLine="600"/>
        <w:jc w:val="both"/>
        <w:rPr>
          <w:lang w:val="ru-RU"/>
        </w:rPr>
      </w:pPr>
      <w:r w:rsidRPr="004E471F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</w:t>
      </w:r>
      <w:r w:rsidRPr="004E471F">
        <w:rPr>
          <w:rFonts w:ascii="Times New Roman" w:hAnsi="Times New Roman"/>
          <w:color w:val="000000"/>
          <w:sz w:val="28"/>
          <w:lang w:val="ru-RU"/>
        </w:rPr>
        <w:t>нов на множители.</w:t>
      </w:r>
    </w:p>
    <w:p w:rsidR="00152F53" w:rsidRPr="004E471F" w:rsidRDefault="009E493B">
      <w:pPr>
        <w:spacing w:after="0" w:line="264" w:lineRule="auto"/>
        <w:ind w:firstLine="600"/>
        <w:jc w:val="both"/>
        <w:rPr>
          <w:lang w:val="ru-RU"/>
        </w:rPr>
      </w:pPr>
      <w:bookmarkStart w:id="4" w:name="_Toc124426222"/>
      <w:bookmarkEnd w:id="4"/>
      <w:r w:rsidRPr="004E471F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152F53" w:rsidRPr="004E471F" w:rsidRDefault="009E493B">
      <w:pPr>
        <w:spacing w:after="0" w:line="264" w:lineRule="auto"/>
        <w:ind w:firstLine="600"/>
        <w:jc w:val="both"/>
        <w:rPr>
          <w:lang w:val="ru-RU"/>
        </w:rPr>
      </w:pPr>
      <w:r w:rsidRPr="004E471F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152F53" w:rsidRPr="004E471F" w:rsidRDefault="009E493B">
      <w:pPr>
        <w:spacing w:after="0" w:line="264" w:lineRule="auto"/>
        <w:ind w:firstLine="600"/>
        <w:jc w:val="both"/>
        <w:rPr>
          <w:lang w:val="ru-RU"/>
        </w:rPr>
      </w:pPr>
      <w:r w:rsidRPr="004E471F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</w:t>
      </w:r>
      <w:r w:rsidRPr="004E471F">
        <w:rPr>
          <w:rFonts w:ascii="Times New Roman" w:hAnsi="Times New Roman"/>
          <w:color w:val="000000"/>
          <w:sz w:val="28"/>
          <w:lang w:val="ru-RU"/>
        </w:rPr>
        <w:t xml:space="preserve"> условию задачи. Решение текстовых задач с помощью уравнений.</w:t>
      </w:r>
    </w:p>
    <w:p w:rsidR="00152F53" w:rsidRPr="004E471F" w:rsidRDefault="009E493B">
      <w:pPr>
        <w:spacing w:after="0" w:line="264" w:lineRule="auto"/>
        <w:ind w:firstLine="600"/>
        <w:jc w:val="both"/>
        <w:rPr>
          <w:lang w:val="ru-RU"/>
        </w:rPr>
      </w:pPr>
      <w:r w:rsidRPr="004E471F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</w:t>
      </w:r>
      <w:r w:rsidRPr="004E471F">
        <w:rPr>
          <w:rFonts w:ascii="Times New Roman" w:hAnsi="Times New Roman"/>
          <w:color w:val="000000"/>
          <w:sz w:val="28"/>
          <w:lang w:val="ru-RU"/>
        </w:rPr>
        <w:t xml:space="preserve"> систем уравнений.</w:t>
      </w:r>
    </w:p>
    <w:p w:rsidR="00152F53" w:rsidRPr="004E471F" w:rsidRDefault="009E493B">
      <w:pPr>
        <w:spacing w:after="0" w:line="264" w:lineRule="auto"/>
        <w:ind w:firstLine="600"/>
        <w:jc w:val="both"/>
        <w:rPr>
          <w:lang w:val="ru-RU"/>
        </w:rPr>
      </w:pPr>
      <w:r w:rsidRPr="004E471F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152F53" w:rsidRPr="004E471F" w:rsidRDefault="009E493B">
      <w:pPr>
        <w:spacing w:after="0" w:line="264" w:lineRule="auto"/>
        <w:ind w:firstLine="600"/>
        <w:jc w:val="both"/>
        <w:rPr>
          <w:lang w:val="ru-RU"/>
        </w:rPr>
      </w:pPr>
      <w:r w:rsidRPr="004E471F">
        <w:rPr>
          <w:rFonts w:ascii="Times New Roman" w:hAnsi="Times New Roman"/>
          <w:color w:val="000000"/>
          <w:sz w:val="28"/>
          <w:lang w:val="ru-RU"/>
        </w:rPr>
        <w:lastRenderedPageBreak/>
        <w:t>Координата точки на прямой. Числовые промежутки. Расстояние между двумя точками координатной прямой.</w:t>
      </w:r>
    </w:p>
    <w:p w:rsidR="00152F53" w:rsidRPr="004E471F" w:rsidRDefault="009E493B">
      <w:pPr>
        <w:spacing w:after="0" w:line="264" w:lineRule="auto"/>
        <w:ind w:firstLine="600"/>
        <w:jc w:val="both"/>
        <w:rPr>
          <w:lang w:val="ru-RU"/>
        </w:rPr>
      </w:pPr>
      <w:r w:rsidRPr="004E471F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4E471F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4E471F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4E471F">
        <w:rPr>
          <w:rFonts w:ascii="Times New Roman" w:hAnsi="Times New Roman"/>
          <w:color w:val="000000"/>
          <w:sz w:val="28"/>
          <w:lang w:val="ru-RU"/>
        </w:rPr>
        <w:t>. Абсцисса и ордината точки на координатной плоскости. Примеры графиков, заданных фо</w:t>
      </w:r>
      <w:r w:rsidRPr="004E471F">
        <w:rPr>
          <w:rFonts w:ascii="Times New Roman" w:hAnsi="Times New Roman"/>
          <w:color w:val="000000"/>
          <w:sz w:val="28"/>
          <w:lang w:val="ru-RU"/>
        </w:rPr>
        <w:t xml:space="preserve">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4E471F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4E471F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:rsidR="00152F53" w:rsidRPr="004E471F" w:rsidRDefault="009E493B">
      <w:pPr>
        <w:spacing w:after="0" w:line="264" w:lineRule="auto"/>
        <w:ind w:left="120"/>
        <w:jc w:val="both"/>
        <w:rPr>
          <w:lang w:val="ru-RU"/>
        </w:rPr>
      </w:pPr>
      <w:r w:rsidRPr="004E471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152F53" w:rsidRPr="004E471F" w:rsidRDefault="00152F53">
      <w:pPr>
        <w:spacing w:after="0" w:line="264" w:lineRule="auto"/>
        <w:ind w:left="120"/>
        <w:jc w:val="both"/>
        <w:rPr>
          <w:lang w:val="ru-RU"/>
        </w:rPr>
      </w:pPr>
    </w:p>
    <w:p w:rsidR="00152F53" w:rsidRPr="004E471F" w:rsidRDefault="009E493B">
      <w:pPr>
        <w:spacing w:after="0"/>
        <w:ind w:firstLine="600"/>
        <w:jc w:val="both"/>
        <w:rPr>
          <w:lang w:val="ru-RU"/>
        </w:rPr>
      </w:pPr>
      <w:r w:rsidRPr="004E471F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152F53" w:rsidRPr="004E471F" w:rsidRDefault="009E493B">
      <w:pPr>
        <w:spacing w:after="0"/>
        <w:ind w:firstLine="600"/>
        <w:jc w:val="both"/>
        <w:rPr>
          <w:lang w:val="ru-RU"/>
        </w:rPr>
      </w:pPr>
      <w:r w:rsidRPr="004E471F">
        <w:rPr>
          <w:rFonts w:ascii="Times New Roman" w:hAnsi="Times New Roman"/>
          <w:color w:val="000000"/>
          <w:sz w:val="28"/>
          <w:lang w:val="ru-RU"/>
        </w:rPr>
        <w:t>Квадратн</w:t>
      </w:r>
      <w:r w:rsidRPr="004E471F">
        <w:rPr>
          <w:rFonts w:ascii="Times New Roman" w:hAnsi="Times New Roman"/>
          <w:color w:val="000000"/>
          <w:sz w:val="28"/>
          <w:lang w:val="ru-RU"/>
        </w:rPr>
        <w:t>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152F53" w:rsidRPr="004E471F" w:rsidRDefault="009E493B">
      <w:pPr>
        <w:spacing w:after="0"/>
        <w:ind w:firstLine="600"/>
        <w:jc w:val="both"/>
        <w:rPr>
          <w:lang w:val="ru-RU"/>
        </w:rPr>
      </w:pPr>
      <w:r w:rsidRPr="004E471F">
        <w:rPr>
          <w:rFonts w:ascii="Times New Roman" w:hAnsi="Times New Roman"/>
          <w:color w:val="000000"/>
          <w:sz w:val="28"/>
          <w:lang w:val="ru-RU"/>
        </w:rPr>
        <w:t>Степень с целым показателем</w:t>
      </w:r>
      <w:r w:rsidRPr="004E471F">
        <w:rPr>
          <w:rFonts w:ascii="Times New Roman" w:hAnsi="Times New Roman"/>
          <w:color w:val="000000"/>
          <w:sz w:val="28"/>
          <w:lang w:val="ru-RU"/>
        </w:rPr>
        <w:t xml:space="preserve"> и её свойства. Стандартная запись числа.</w:t>
      </w:r>
    </w:p>
    <w:p w:rsidR="00152F53" w:rsidRPr="004E471F" w:rsidRDefault="009E493B">
      <w:pPr>
        <w:spacing w:after="0"/>
        <w:ind w:firstLine="600"/>
        <w:jc w:val="both"/>
        <w:rPr>
          <w:lang w:val="ru-RU"/>
        </w:rPr>
      </w:pPr>
      <w:r w:rsidRPr="004E471F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152F53" w:rsidRPr="004E471F" w:rsidRDefault="009E493B">
      <w:pPr>
        <w:spacing w:after="0"/>
        <w:ind w:firstLine="600"/>
        <w:jc w:val="both"/>
        <w:rPr>
          <w:lang w:val="ru-RU"/>
        </w:rPr>
      </w:pPr>
      <w:r w:rsidRPr="004E471F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152F53" w:rsidRPr="004E471F" w:rsidRDefault="009E493B">
      <w:pPr>
        <w:spacing w:after="0"/>
        <w:ind w:firstLine="600"/>
        <w:jc w:val="both"/>
        <w:rPr>
          <w:lang w:val="ru-RU"/>
        </w:rPr>
      </w:pPr>
      <w:r w:rsidRPr="004E471F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</w:t>
      </w:r>
      <w:r w:rsidRPr="004E471F">
        <w:rPr>
          <w:rFonts w:ascii="Times New Roman" w:hAnsi="Times New Roman"/>
          <w:color w:val="000000"/>
          <w:sz w:val="28"/>
          <w:lang w:val="ru-RU"/>
        </w:rPr>
        <w:t>ей. Рациональные выражения и их преобразование.</w:t>
      </w:r>
    </w:p>
    <w:p w:rsidR="00152F53" w:rsidRPr="004E471F" w:rsidRDefault="009E493B">
      <w:pPr>
        <w:spacing w:after="0"/>
        <w:ind w:firstLine="600"/>
        <w:jc w:val="both"/>
        <w:rPr>
          <w:lang w:val="ru-RU"/>
        </w:rPr>
      </w:pPr>
      <w:r w:rsidRPr="004E471F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152F53" w:rsidRPr="004E471F" w:rsidRDefault="009E493B">
      <w:pPr>
        <w:spacing w:after="0"/>
        <w:ind w:firstLine="600"/>
        <w:jc w:val="both"/>
        <w:rPr>
          <w:lang w:val="ru-RU"/>
        </w:rPr>
      </w:pPr>
      <w:r w:rsidRPr="004E471F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152F53" w:rsidRPr="004E471F" w:rsidRDefault="009E493B">
      <w:pPr>
        <w:spacing w:after="0"/>
        <w:ind w:firstLine="600"/>
        <w:jc w:val="both"/>
        <w:rPr>
          <w:lang w:val="ru-RU"/>
        </w:rPr>
      </w:pPr>
      <w:r w:rsidRPr="004E471F">
        <w:rPr>
          <w:rFonts w:ascii="Times New Roman" w:hAnsi="Times New Roman"/>
          <w:color w:val="000000"/>
          <w:sz w:val="28"/>
          <w:lang w:val="ru-RU"/>
        </w:rPr>
        <w:t xml:space="preserve">Графическая </w:t>
      </w:r>
      <w:r w:rsidRPr="004E471F">
        <w:rPr>
          <w:rFonts w:ascii="Times New Roman" w:hAnsi="Times New Roman"/>
          <w:color w:val="000000"/>
          <w:sz w:val="28"/>
          <w:lang w:val="ru-RU"/>
        </w:rPr>
        <w:t>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152F53" w:rsidRPr="004E471F" w:rsidRDefault="009E493B">
      <w:pPr>
        <w:spacing w:after="0"/>
        <w:ind w:firstLine="600"/>
        <w:jc w:val="both"/>
        <w:rPr>
          <w:lang w:val="ru-RU"/>
        </w:rPr>
      </w:pPr>
      <w:r w:rsidRPr="004E471F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152F53" w:rsidRPr="004E471F" w:rsidRDefault="009E493B">
      <w:pPr>
        <w:spacing w:after="0"/>
        <w:ind w:firstLine="600"/>
        <w:jc w:val="both"/>
        <w:rPr>
          <w:lang w:val="ru-RU"/>
        </w:rPr>
      </w:pPr>
      <w:r w:rsidRPr="004E471F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</w:t>
      </w:r>
      <w:r w:rsidRPr="004E471F">
        <w:rPr>
          <w:rFonts w:ascii="Times New Roman" w:hAnsi="Times New Roman"/>
          <w:color w:val="000000"/>
          <w:sz w:val="28"/>
          <w:lang w:val="ru-RU"/>
        </w:rPr>
        <w:t xml:space="preserve">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152F53" w:rsidRPr="004E471F" w:rsidRDefault="009E493B">
      <w:pPr>
        <w:spacing w:after="0"/>
        <w:ind w:firstLine="600"/>
        <w:jc w:val="both"/>
        <w:rPr>
          <w:lang w:val="ru-RU"/>
        </w:rPr>
      </w:pPr>
      <w:r w:rsidRPr="004E471F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152F53" w:rsidRPr="004E471F" w:rsidRDefault="009E493B">
      <w:pPr>
        <w:spacing w:after="0"/>
        <w:ind w:firstLine="600"/>
        <w:jc w:val="both"/>
        <w:rPr>
          <w:lang w:val="ru-RU"/>
        </w:rPr>
      </w:pPr>
      <w:r w:rsidRPr="004E471F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152F53" w:rsidRPr="004E471F" w:rsidRDefault="009E493B">
      <w:pPr>
        <w:spacing w:after="0"/>
        <w:ind w:firstLine="600"/>
        <w:jc w:val="both"/>
        <w:rPr>
          <w:lang w:val="ru-RU"/>
        </w:rPr>
      </w:pPr>
      <w:r w:rsidRPr="004E471F">
        <w:rPr>
          <w:rFonts w:ascii="Times New Roman" w:hAnsi="Times New Roman"/>
          <w:color w:val="000000"/>
          <w:sz w:val="28"/>
          <w:lang w:val="ru-RU"/>
        </w:rPr>
        <w:t>График функции. Чтени</w:t>
      </w:r>
      <w:r w:rsidRPr="004E471F">
        <w:rPr>
          <w:rFonts w:ascii="Times New Roman" w:hAnsi="Times New Roman"/>
          <w:color w:val="000000"/>
          <w:sz w:val="28"/>
          <w:lang w:val="ru-RU"/>
        </w:rPr>
        <w:t>е свойств функции по её графику. Примеры графиков функций, отражающих реальные процессы.</w:t>
      </w:r>
    </w:p>
    <w:p w:rsidR="00152F53" w:rsidRPr="004E471F" w:rsidRDefault="009E493B">
      <w:pPr>
        <w:spacing w:after="0"/>
        <w:ind w:firstLine="600"/>
        <w:jc w:val="both"/>
        <w:rPr>
          <w:lang w:val="ru-RU"/>
        </w:rPr>
      </w:pPr>
      <w:r w:rsidRPr="004E471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4E471F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4E471F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4E471F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4E471F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4E471F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4E471F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4E471F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4E471F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4E471F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</w:t>
      </w:r>
      <w:r w:rsidRPr="004E471F">
        <w:rPr>
          <w:rFonts w:ascii="Times New Roman" w:hAnsi="Times New Roman"/>
          <w:color w:val="000000"/>
          <w:sz w:val="28"/>
          <w:lang w:val="ru-RU"/>
        </w:rPr>
        <w:t>й.</w:t>
      </w:r>
    </w:p>
    <w:p w:rsidR="00152F53" w:rsidRPr="004E471F" w:rsidRDefault="009E493B">
      <w:pPr>
        <w:spacing w:after="0" w:line="264" w:lineRule="auto"/>
        <w:ind w:left="120"/>
        <w:jc w:val="both"/>
        <w:rPr>
          <w:lang w:val="ru-RU"/>
        </w:rPr>
      </w:pPr>
      <w:r w:rsidRPr="004E471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152F53" w:rsidRPr="004E471F" w:rsidRDefault="00152F53">
      <w:pPr>
        <w:spacing w:after="0" w:line="264" w:lineRule="auto"/>
        <w:ind w:left="120"/>
        <w:jc w:val="both"/>
        <w:rPr>
          <w:lang w:val="ru-RU"/>
        </w:rPr>
      </w:pPr>
    </w:p>
    <w:p w:rsidR="00152F53" w:rsidRPr="004E471F" w:rsidRDefault="009E493B">
      <w:pPr>
        <w:spacing w:after="0" w:line="264" w:lineRule="auto"/>
        <w:ind w:firstLine="600"/>
        <w:jc w:val="both"/>
        <w:rPr>
          <w:lang w:val="ru-RU"/>
        </w:rPr>
      </w:pPr>
      <w:r w:rsidRPr="004E471F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152F53" w:rsidRPr="004E471F" w:rsidRDefault="009E493B">
      <w:pPr>
        <w:spacing w:after="0" w:line="264" w:lineRule="auto"/>
        <w:ind w:firstLine="600"/>
        <w:jc w:val="both"/>
        <w:rPr>
          <w:lang w:val="ru-RU"/>
        </w:rPr>
      </w:pPr>
      <w:r w:rsidRPr="004E471F">
        <w:rPr>
          <w:rFonts w:ascii="Times New Roman" w:hAnsi="Times New Roman"/>
          <w:color w:val="000000"/>
          <w:sz w:val="28"/>
          <w:lang w:val="ru-RU"/>
        </w:rPr>
        <w:t xml:space="preserve"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</w:t>
      </w:r>
      <w:r w:rsidRPr="004E471F">
        <w:rPr>
          <w:rFonts w:ascii="Times New Roman" w:hAnsi="Times New Roman"/>
          <w:color w:val="000000"/>
          <w:sz w:val="28"/>
          <w:lang w:val="ru-RU"/>
        </w:rPr>
        <w:t>действительных чисел и координатной прямой.</w:t>
      </w:r>
    </w:p>
    <w:p w:rsidR="00152F53" w:rsidRPr="004E471F" w:rsidRDefault="009E493B">
      <w:pPr>
        <w:spacing w:after="0" w:line="264" w:lineRule="auto"/>
        <w:ind w:firstLine="600"/>
        <w:jc w:val="both"/>
        <w:rPr>
          <w:lang w:val="ru-RU"/>
        </w:rPr>
      </w:pPr>
      <w:r w:rsidRPr="004E471F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152F53" w:rsidRPr="004E471F" w:rsidRDefault="009E493B">
      <w:pPr>
        <w:spacing w:after="0" w:line="264" w:lineRule="auto"/>
        <w:ind w:firstLine="600"/>
        <w:jc w:val="both"/>
        <w:rPr>
          <w:lang w:val="ru-RU"/>
        </w:rPr>
      </w:pPr>
      <w:r w:rsidRPr="004E471F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152F53" w:rsidRPr="004E471F" w:rsidRDefault="009E493B">
      <w:pPr>
        <w:spacing w:after="0" w:line="264" w:lineRule="auto"/>
        <w:ind w:firstLine="600"/>
        <w:jc w:val="both"/>
        <w:rPr>
          <w:lang w:val="ru-RU"/>
        </w:rPr>
      </w:pPr>
      <w:r w:rsidRPr="004E471F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</w:t>
      </w:r>
      <w:r w:rsidRPr="004E471F">
        <w:rPr>
          <w:rFonts w:ascii="Times New Roman" w:hAnsi="Times New Roman"/>
          <w:color w:val="000000"/>
          <w:sz w:val="28"/>
          <w:lang w:val="ru-RU"/>
        </w:rPr>
        <w:t>. Округление чисел. Прикидка и оценка результатов вычислений.</w:t>
      </w:r>
    </w:p>
    <w:p w:rsidR="00152F53" w:rsidRPr="004E471F" w:rsidRDefault="009E493B">
      <w:pPr>
        <w:spacing w:after="0" w:line="264" w:lineRule="auto"/>
        <w:ind w:firstLine="600"/>
        <w:jc w:val="both"/>
        <w:rPr>
          <w:lang w:val="ru-RU"/>
        </w:rPr>
      </w:pPr>
      <w:bookmarkStart w:id="5" w:name="_Toc124426230"/>
      <w:bookmarkEnd w:id="5"/>
      <w:r w:rsidRPr="004E471F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152F53" w:rsidRPr="004E471F" w:rsidRDefault="009E493B">
      <w:pPr>
        <w:spacing w:after="0" w:line="264" w:lineRule="auto"/>
        <w:ind w:firstLine="600"/>
        <w:jc w:val="both"/>
        <w:rPr>
          <w:lang w:val="ru-RU"/>
        </w:rPr>
      </w:pPr>
      <w:r w:rsidRPr="004E471F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:rsidR="00152F53" w:rsidRPr="004E471F" w:rsidRDefault="009E493B">
      <w:pPr>
        <w:spacing w:after="0" w:line="264" w:lineRule="auto"/>
        <w:ind w:firstLine="600"/>
        <w:jc w:val="both"/>
        <w:rPr>
          <w:lang w:val="ru-RU"/>
        </w:rPr>
      </w:pPr>
      <w:r w:rsidRPr="004E471F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</w:t>
      </w:r>
      <w:r w:rsidRPr="004E471F">
        <w:rPr>
          <w:rFonts w:ascii="Times New Roman" w:hAnsi="Times New Roman"/>
          <w:color w:val="000000"/>
          <w:sz w:val="28"/>
          <w:lang w:val="ru-RU"/>
        </w:rPr>
        <w:t>авнений третьей и четвёртой степеней разложением на множители.</w:t>
      </w:r>
    </w:p>
    <w:p w:rsidR="00152F53" w:rsidRPr="004E471F" w:rsidRDefault="009E493B">
      <w:pPr>
        <w:spacing w:after="0" w:line="264" w:lineRule="auto"/>
        <w:ind w:firstLine="600"/>
        <w:jc w:val="both"/>
        <w:rPr>
          <w:lang w:val="ru-RU"/>
        </w:rPr>
      </w:pPr>
      <w:r w:rsidRPr="004E471F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152F53" w:rsidRPr="004E471F" w:rsidRDefault="009E493B">
      <w:pPr>
        <w:spacing w:after="0" w:line="264" w:lineRule="auto"/>
        <w:ind w:firstLine="600"/>
        <w:jc w:val="both"/>
        <w:rPr>
          <w:lang w:val="ru-RU"/>
        </w:rPr>
      </w:pPr>
      <w:r w:rsidRPr="004E471F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</w:t>
      </w:r>
      <w:r w:rsidRPr="004E471F">
        <w:rPr>
          <w:rFonts w:ascii="Times New Roman" w:hAnsi="Times New Roman"/>
          <w:color w:val="000000"/>
          <w:sz w:val="28"/>
          <w:lang w:val="ru-RU"/>
        </w:rPr>
        <w:t>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152F53" w:rsidRPr="004E471F" w:rsidRDefault="009E493B">
      <w:pPr>
        <w:spacing w:after="0" w:line="264" w:lineRule="auto"/>
        <w:ind w:firstLine="600"/>
        <w:jc w:val="both"/>
        <w:rPr>
          <w:lang w:val="ru-RU"/>
        </w:rPr>
      </w:pPr>
      <w:r w:rsidRPr="004E471F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152F53" w:rsidRPr="004E471F" w:rsidRDefault="009E493B">
      <w:pPr>
        <w:spacing w:after="0" w:line="264" w:lineRule="auto"/>
        <w:ind w:firstLine="600"/>
        <w:jc w:val="both"/>
        <w:rPr>
          <w:lang w:val="ru-RU"/>
        </w:rPr>
      </w:pPr>
      <w:r w:rsidRPr="004E471F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152F53" w:rsidRPr="004E471F" w:rsidRDefault="009E493B">
      <w:pPr>
        <w:spacing w:after="0" w:line="264" w:lineRule="auto"/>
        <w:ind w:firstLine="600"/>
        <w:jc w:val="both"/>
        <w:rPr>
          <w:lang w:val="ru-RU"/>
        </w:rPr>
      </w:pPr>
      <w:r w:rsidRPr="004E471F">
        <w:rPr>
          <w:rFonts w:ascii="Times New Roman" w:hAnsi="Times New Roman"/>
          <w:color w:val="000000"/>
          <w:sz w:val="28"/>
          <w:lang w:val="ru-RU"/>
        </w:rPr>
        <w:t>Решение линейных неравен</w:t>
      </w:r>
      <w:r w:rsidRPr="004E471F">
        <w:rPr>
          <w:rFonts w:ascii="Times New Roman" w:hAnsi="Times New Roman"/>
          <w:color w:val="000000"/>
          <w:sz w:val="28"/>
          <w:lang w:val="ru-RU"/>
        </w:rPr>
        <w:t>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152F53" w:rsidRPr="004E471F" w:rsidRDefault="009E493B">
      <w:pPr>
        <w:spacing w:after="0"/>
        <w:ind w:firstLine="600"/>
        <w:jc w:val="both"/>
        <w:rPr>
          <w:lang w:val="ru-RU"/>
        </w:rPr>
      </w:pPr>
      <w:r w:rsidRPr="004E471F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152F53" w:rsidRPr="004E471F" w:rsidRDefault="009E493B">
      <w:pPr>
        <w:spacing w:after="0"/>
        <w:ind w:firstLine="600"/>
        <w:jc w:val="both"/>
        <w:rPr>
          <w:lang w:val="ru-RU"/>
        </w:rPr>
      </w:pPr>
      <w:r w:rsidRPr="004E471F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</w:t>
      </w:r>
      <w:r w:rsidRPr="004E471F">
        <w:rPr>
          <w:rFonts w:ascii="Times New Roman" w:hAnsi="Times New Roman"/>
          <w:color w:val="000000"/>
          <w:sz w:val="28"/>
          <w:lang w:val="ru-RU"/>
        </w:rPr>
        <w:t>ршины параболы, ось симметрии параболы.</w:t>
      </w:r>
    </w:p>
    <w:p w:rsidR="00152F53" w:rsidRPr="004E471F" w:rsidRDefault="009E493B">
      <w:pPr>
        <w:spacing w:after="0"/>
        <w:ind w:firstLine="600"/>
        <w:jc w:val="both"/>
        <w:rPr>
          <w:lang w:val="ru-RU"/>
        </w:rPr>
      </w:pPr>
      <w:r w:rsidRPr="004E471F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4E471F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4E471F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4E471F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4E471F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4E471F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4E471F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4E471F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4E471F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4E471F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4E471F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4E471F"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4E471F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4E471F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r w:rsidRPr="004E471F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4E471F">
        <w:rPr>
          <w:rFonts w:ascii="Times New Roman" w:hAnsi="Times New Roman"/>
          <w:color w:val="000000"/>
          <w:sz w:val="28"/>
          <w:lang w:val="ru-RU"/>
        </w:rPr>
        <w:t>, и их свойства.</w:t>
      </w:r>
    </w:p>
    <w:p w:rsidR="00152F53" w:rsidRPr="004E471F" w:rsidRDefault="009E493B">
      <w:pPr>
        <w:spacing w:after="0"/>
        <w:ind w:firstLine="600"/>
        <w:jc w:val="both"/>
        <w:rPr>
          <w:lang w:val="ru-RU"/>
        </w:rPr>
      </w:pPr>
      <w:r w:rsidRPr="004E471F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152F53" w:rsidRPr="004E471F" w:rsidRDefault="009E493B">
      <w:pPr>
        <w:spacing w:after="0"/>
        <w:ind w:firstLine="600"/>
        <w:jc w:val="both"/>
        <w:rPr>
          <w:lang w:val="ru-RU"/>
        </w:rPr>
      </w:pPr>
      <w:r w:rsidRPr="004E471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Понятие числовой последовательности. Задание последовательности рекуррентной формулой и </w:t>
      </w:r>
      <w:r w:rsidRPr="004E471F">
        <w:rPr>
          <w:rFonts w:ascii="Times New Roman" w:hAnsi="Times New Roman"/>
          <w:color w:val="000000"/>
          <w:sz w:val="28"/>
          <w:lang w:val="ru-RU"/>
        </w:rPr>
        <w:t xml:space="preserve">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4E471F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152F53" w:rsidRPr="004E471F" w:rsidRDefault="009E493B">
      <w:pPr>
        <w:spacing w:after="0"/>
        <w:ind w:firstLine="600"/>
        <w:jc w:val="both"/>
        <w:rPr>
          <w:lang w:val="ru-RU"/>
        </w:rPr>
      </w:pPr>
      <w:r w:rsidRPr="004E471F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4E471F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4E471F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4E471F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152F53" w:rsidRPr="004E471F" w:rsidRDefault="009E493B">
      <w:pPr>
        <w:spacing w:after="0"/>
        <w:ind w:firstLine="600"/>
        <w:jc w:val="both"/>
        <w:rPr>
          <w:lang w:val="ru-RU"/>
        </w:rPr>
      </w:pPr>
      <w:r w:rsidRPr="004E471F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 Линейный</w:t>
      </w:r>
      <w:r w:rsidRPr="004E471F">
        <w:rPr>
          <w:rFonts w:ascii="Times New Roman" w:hAnsi="Times New Roman"/>
          <w:color w:val="000000"/>
          <w:sz w:val="28"/>
          <w:lang w:val="ru-RU"/>
        </w:rPr>
        <w:t xml:space="preserve"> и экспоненциальный рост. Сложные проценты.</w:t>
      </w:r>
    </w:p>
    <w:p w:rsidR="00152F53" w:rsidRPr="004E471F" w:rsidRDefault="00152F53">
      <w:pPr>
        <w:rPr>
          <w:lang w:val="ru-RU"/>
        </w:rPr>
        <w:sectPr w:rsidR="00152F53" w:rsidRPr="004E471F">
          <w:pgSz w:w="11906" w:h="16383"/>
          <w:pgMar w:top="1134" w:right="850" w:bottom="1134" w:left="1701" w:header="720" w:footer="720" w:gutter="0"/>
          <w:cols w:space="720"/>
        </w:sectPr>
      </w:pPr>
      <w:bookmarkStart w:id="6" w:name="block-75698251"/>
    </w:p>
    <w:bookmarkEnd w:id="6"/>
    <w:p w:rsidR="00152F53" w:rsidRPr="004E471F" w:rsidRDefault="009E493B">
      <w:pPr>
        <w:spacing w:after="0" w:line="264" w:lineRule="auto"/>
        <w:ind w:left="120"/>
        <w:jc w:val="both"/>
        <w:rPr>
          <w:lang w:val="ru-RU"/>
        </w:rPr>
      </w:pPr>
      <w:r w:rsidRPr="004E471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152F53" w:rsidRPr="004E471F" w:rsidRDefault="00152F53">
      <w:pPr>
        <w:spacing w:after="0" w:line="264" w:lineRule="auto"/>
        <w:ind w:left="120"/>
        <w:jc w:val="both"/>
        <w:rPr>
          <w:lang w:val="ru-RU"/>
        </w:rPr>
      </w:pPr>
    </w:p>
    <w:p w:rsidR="00152F53" w:rsidRPr="004E471F" w:rsidRDefault="009E493B">
      <w:pPr>
        <w:spacing w:after="0" w:line="264" w:lineRule="auto"/>
        <w:ind w:left="120"/>
        <w:jc w:val="both"/>
        <w:rPr>
          <w:lang w:val="ru-RU"/>
        </w:rPr>
      </w:pPr>
      <w:r w:rsidRPr="004E471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52F53" w:rsidRPr="004E471F" w:rsidRDefault="00152F53">
      <w:pPr>
        <w:spacing w:after="0" w:line="264" w:lineRule="auto"/>
        <w:ind w:left="120"/>
        <w:jc w:val="both"/>
        <w:rPr>
          <w:lang w:val="ru-RU"/>
        </w:rPr>
      </w:pPr>
    </w:p>
    <w:p w:rsidR="00152F53" w:rsidRPr="004E471F" w:rsidRDefault="009E493B">
      <w:pPr>
        <w:spacing w:after="0" w:line="264" w:lineRule="auto"/>
        <w:ind w:firstLine="600"/>
        <w:jc w:val="both"/>
        <w:rPr>
          <w:lang w:val="ru-RU"/>
        </w:rPr>
      </w:pPr>
      <w:r w:rsidRPr="004E471F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4E471F">
        <w:rPr>
          <w:rFonts w:ascii="Times New Roman" w:hAnsi="Times New Roman"/>
          <w:color w:val="000000"/>
          <w:sz w:val="28"/>
          <w:lang w:val="ru-RU"/>
        </w:rPr>
        <w:t xml:space="preserve">освоения программы учебного курса «Алгебра» </w:t>
      </w:r>
      <w:r w:rsidRPr="004E471F">
        <w:rPr>
          <w:rFonts w:ascii="Times New Roman" w:hAnsi="Times New Roman"/>
          <w:color w:val="000000"/>
          <w:sz w:val="28"/>
          <w:lang w:val="ru-RU"/>
        </w:rPr>
        <w:t>характеризуются:</w:t>
      </w:r>
    </w:p>
    <w:p w:rsidR="00152F53" w:rsidRPr="004E471F" w:rsidRDefault="009E493B">
      <w:pPr>
        <w:spacing w:after="0" w:line="264" w:lineRule="auto"/>
        <w:ind w:firstLine="600"/>
        <w:jc w:val="both"/>
        <w:rPr>
          <w:lang w:val="ru-RU"/>
        </w:rPr>
      </w:pPr>
      <w:r w:rsidRPr="004E471F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152F53" w:rsidRPr="004E471F" w:rsidRDefault="009E493B">
      <w:pPr>
        <w:spacing w:after="0" w:line="264" w:lineRule="auto"/>
        <w:ind w:firstLine="600"/>
        <w:jc w:val="both"/>
        <w:rPr>
          <w:lang w:val="ru-RU"/>
        </w:rPr>
      </w:pPr>
      <w:r w:rsidRPr="004E471F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</w:t>
      </w:r>
      <w:r w:rsidRPr="004E471F">
        <w:rPr>
          <w:rFonts w:ascii="Times New Roman" w:hAnsi="Times New Roman"/>
          <w:color w:val="000000"/>
          <w:sz w:val="28"/>
          <w:lang w:val="ru-RU"/>
        </w:rPr>
        <w:t xml:space="preserve"> и прикладных сферах;</w:t>
      </w:r>
    </w:p>
    <w:p w:rsidR="00152F53" w:rsidRPr="004E471F" w:rsidRDefault="009E493B">
      <w:pPr>
        <w:spacing w:after="0" w:line="264" w:lineRule="auto"/>
        <w:ind w:firstLine="600"/>
        <w:jc w:val="both"/>
        <w:rPr>
          <w:lang w:val="ru-RU"/>
        </w:rPr>
      </w:pPr>
      <w:r w:rsidRPr="004E471F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152F53" w:rsidRPr="004E471F" w:rsidRDefault="009E493B">
      <w:pPr>
        <w:spacing w:after="0" w:line="264" w:lineRule="auto"/>
        <w:ind w:firstLine="600"/>
        <w:jc w:val="both"/>
        <w:rPr>
          <w:lang w:val="ru-RU"/>
        </w:rPr>
      </w:pPr>
      <w:r w:rsidRPr="004E471F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</w:t>
      </w:r>
      <w:r w:rsidRPr="004E471F">
        <w:rPr>
          <w:rFonts w:ascii="Times New Roman" w:hAnsi="Times New Roman"/>
          <w:color w:val="000000"/>
          <w:sz w:val="28"/>
          <w:lang w:val="ru-RU"/>
        </w:rPr>
        <w:t>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152F53" w:rsidRPr="004E471F" w:rsidRDefault="009E493B">
      <w:pPr>
        <w:spacing w:after="0" w:line="264" w:lineRule="auto"/>
        <w:ind w:firstLine="600"/>
        <w:jc w:val="both"/>
        <w:rPr>
          <w:lang w:val="ru-RU"/>
        </w:rPr>
      </w:pPr>
      <w:r w:rsidRPr="004E471F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152F53" w:rsidRPr="004E471F" w:rsidRDefault="009E493B">
      <w:pPr>
        <w:spacing w:after="0" w:line="264" w:lineRule="auto"/>
        <w:ind w:firstLine="600"/>
        <w:jc w:val="both"/>
        <w:rPr>
          <w:lang w:val="ru-RU"/>
        </w:rPr>
      </w:pPr>
      <w:r w:rsidRPr="004E471F">
        <w:rPr>
          <w:rFonts w:ascii="Times New Roman" w:hAnsi="Times New Roman"/>
          <w:color w:val="000000"/>
          <w:sz w:val="28"/>
          <w:lang w:val="ru-RU"/>
        </w:rPr>
        <w:t>установкой на активное учас</w:t>
      </w:r>
      <w:r w:rsidRPr="004E471F">
        <w:rPr>
          <w:rFonts w:ascii="Times New Roman" w:hAnsi="Times New Roman"/>
          <w:color w:val="000000"/>
          <w:sz w:val="28"/>
          <w:lang w:val="ru-RU"/>
        </w:rPr>
        <w:t>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</w:t>
      </w:r>
      <w:r w:rsidRPr="004E471F">
        <w:rPr>
          <w:rFonts w:ascii="Times New Roman" w:hAnsi="Times New Roman"/>
          <w:color w:val="000000"/>
          <w:sz w:val="28"/>
          <w:lang w:val="ru-RU"/>
        </w:rPr>
        <w:t>ной траектории образования и жизненных планов с учётом личных интересов и общественных потребностей;</w:t>
      </w:r>
    </w:p>
    <w:p w:rsidR="00152F53" w:rsidRPr="004E471F" w:rsidRDefault="009E493B">
      <w:pPr>
        <w:spacing w:after="0" w:line="264" w:lineRule="auto"/>
        <w:ind w:firstLine="600"/>
        <w:jc w:val="both"/>
        <w:rPr>
          <w:lang w:val="ru-RU"/>
        </w:rPr>
      </w:pPr>
      <w:r w:rsidRPr="004E471F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152F53" w:rsidRPr="004E471F" w:rsidRDefault="009E493B">
      <w:pPr>
        <w:spacing w:after="0" w:line="264" w:lineRule="auto"/>
        <w:ind w:firstLine="600"/>
        <w:jc w:val="both"/>
        <w:rPr>
          <w:lang w:val="ru-RU"/>
        </w:rPr>
      </w:pPr>
      <w:r w:rsidRPr="004E471F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</w:t>
      </w:r>
      <w:r w:rsidRPr="004E471F">
        <w:rPr>
          <w:rFonts w:ascii="Times New Roman" w:hAnsi="Times New Roman"/>
          <w:color w:val="000000"/>
          <w:sz w:val="28"/>
          <w:lang w:val="ru-RU"/>
        </w:rPr>
        <w:t>тематические закономерности в искусстве;</w:t>
      </w:r>
    </w:p>
    <w:p w:rsidR="00152F53" w:rsidRPr="004E471F" w:rsidRDefault="009E493B">
      <w:pPr>
        <w:spacing w:after="0" w:line="264" w:lineRule="auto"/>
        <w:ind w:firstLine="600"/>
        <w:jc w:val="both"/>
        <w:rPr>
          <w:lang w:val="ru-RU"/>
        </w:rPr>
      </w:pPr>
      <w:r w:rsidRPr="004E471F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152F53" w:rsidRPr="004E471F" w:rsidRDefault="009E493B">
      <w:pPr>
        <w:spacing w:after="0" w:line="264" w:lineRule="auto"/>
        <w:ind w:firstLine="600"/>
        <w:jc w:val="both"/>
        <w:rPr>
          <w:lang w:val="ru-RU"/>
        </w:rPr>
      </w:pPr>
      <w:r w:rsidRPr="004E471F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</w:t>
      </w:r>
      <w:r w:rsidRPr="004E471F">
        <w:rPr>
          <w:rFonts w:ascii="Times New Roman" w:hAnsi="Times New Roman"/>
          <w:color w:val="000000"/>
          <w:sz w:val="28"/>
          <w:lang w:val="ru-RU"/>
        </w:rPr>
        <w:t>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152F53" w:rsidRPr="004E471F" w:rsidRDefault="009E493B">
      <w:pPr>
        <w:spacing w:after="0" w:line="264" w:lineRule="auto"/>
        <w:ind w:firstLine="600"/>
        <w:jc w:val="both"/>
        <w:rPr>
          <w:lang w:val="ru-RU"/>
        </w:rPr>
      </w:pPr>
      <w:r w:rsidRPr="004E471F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</w:t>
      </w:r>
      <w:r w:rsidRPr="004E471F">
        <w:rPr>
          <w:rFonts w:ascii="Times New Roman" w:hAnsi="Times New Roman"/>
          <w:b/>
          <w:color w:val="000000"/>
          <w:sz w:val="28"/>
          <w:lang w:val="ru-RU"/>
        </w:rPr>
        <w:t xml:space="preserve"> формирование культуры здоровья и эмоционального благополучия:</w:t>
      </w:r>
    </w:p>
    <w:p w:rsidR="00152F53" w:rsidRPr="004E471F" w:rsidRDefault="009E493B">
      <w:pPr>
        <w:spacing w:after="0" w:line="264" w:lineRule="auto"/>
        <w:ind w:firstLine="600"/>
        <w:jc w:val="both"/>
        <w:rPr>
          <w:lang w:val="ru-RU"/>
        </w:rPr>
      </w:pPr>
      <w:r w:rsidRPr="004E471F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</w:t>
      </w:r>
      <w:r w:rsidRPr="004E471F">
        <w:rPr>
          <w:rFonts w:ascii="Times New Roman" w:hAnsi="Times New Roman"/>
          <w:color w:val="000000"/>
          <w:sz w:val="28"/>
          <w:lang w:val="ru-RU"/>
        </w:rPr>
        <w:t>сть), сформированностью навыка рефлексии, признанием своего права на ошибку и такого же права другого человека;</w:t>
      </w:r>
    </w:p>
    <w:p w:rsidR="00152F53" w:rsidRPr="004E471F" w:rsidRDefault="009E493B">
      <w:pPr>
        <w:spacing w:after="0" w:line="264" w:lineRule="auto"/>
        <w:ind w:firstLine="600"/>
        <w:jc w:val="both"/>
        <w:rPr>
          <w:lang w:val="ru-RU"/>
        </w:rPr>
      </w:pPr>
      <w:r w:rsidRPr="004E471F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152F53" w:rsidRPr="004E471F" w:rsidRDefault="009E493B">
      <w:pPr>
        <w:spacing w:after="0" w:line="264" w:lineRule="auto"/>
        <w:ind w:firstLine="600"/>
        <w:jc w:val="both"/>
        <w:rPr>
          <w:lang w:val="ru-RU"/>
        </w:rPr>
      </w:pPr>
      <w:r w:rsidRPr="004E471F">
        <w:rPr>
          <w:rFonts w:ascii="Times New Roman" w:hAnsi="Times New Roman"/>
          <w:color w:val="000000"/>
          <w:sz w:val="28"/>
          <w:lang w:val="ru-RU"/>
        </w:rPr>
        <w:t xml:space="preserve">ориентацией на применение математических знаний для решения задач в области сохранности окружающей среды, </w:t>
      </w:r>
      <w:r w:rsidRPr="004E471F">
        <w:rPr>
          <w:rFonts w:ascii="Times New Roman" w:hAnsi="Times New Roman"/>
          <w:color w:val="000000"/>
          <w:sz w:val="28"/>
          <w:lang w:val="ru-RU"/>
        </w:rPr>
        <w:t>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152F53" w:rsidRPr="004E471F" w:rsidRDefault="009E493B">
      <w:pPr>
        <w:spacing w:after="0" w:line="264" w:lineRule="auto"/>
        <w:ind w:firstLine="600"/>
        <w:jc w:val="both"/>
        <w:rPr>
          <w:lang w:val="ru-RU"/>
        </w:rPr>
      </w:pPr>
      <w:r w:rsidRPr="004E471F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152F53" w:rsidRPr="004E471F" w:rsidRDefault="009E493B">
      <w:pPr>
        <w:spacing w:after="0" w:line="264" w:lineRule="auto"/>
        <w:ind w:firstLine="600"/>
        <w:jc w:val="both"/>
        <w:rPr>
          <w:lang w:val="ru-RU"/>
        </w:rPr>
      </w:pPr>
      <w:r w:rsidRPr="004E471F">
        <w:rPr>
          <w:rFonts w:ascii="Times New Roman" w:hAnsi="Times New Roman"/>
          <w:color w:val="000000"/>
          <w:sz w:val="28"/>
          <w:lang w:val="ru-RU"/>
        </w:rPr>
        <w:t xml:space="preserve">готовностью к действиям в условиях </w:t>
      </w:r>
      <w:r w:rsidRPr="004E471F">
        <w:rPr>
          <w:rFonts w:ascii="Times New Roman" w:hAnsi="Times New Roman"/>
          <w:color w:val="000000"/>
          <w:sz w:val="28"/>
          <w:lang w:val="ru-RU"/>
        </w:rPr>
        <w:t>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152F53" w:rsidRPr="004E471F" w:rsidRDefault="009E493B">
      <w:pPr>
        <w:spacing w:after="0" w:line="264" w:lineRule="auto"/>
        <w:ind w:firstLine="600"/>
        <w:jc w:val="both"/>
        <w:rPr>
          <w:lang w:val="ru-RU"/>
        </w:rPr>
      </w:pPr>
      <w:r w:rsidRPr="004E471F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</w:t>
      </w:r>
      <w:r w:rsidRPr="004E471F">
        <w:rPr>
          <w:rFonts w:ascii="Times New Roman" w:hAnsi="Times New Roman"/>
          <w:color w:val="000000"/>
          <w:sz w:val="28"/>
          <w:lang w:val="ru-RU"/>
        </w:rPr>
        <w:t>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152F53" w:rsidRPr="004E471F" w:rsidRDefault="009E493B">
      <w:pPr>
        <w:spacing w:after="0" w:line="264" w:lineRule="auto"/>
        <w:ind w:firstLine="600"/>
        <w:jc w:val="both"/>
        <w:rPr>
          <w:lang w:val="ru-RU"/>
        </w:rPr>
      </w:pPr>
      <w:r w:rsidRPr="004E471F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</w:t>
      </w:r>
      <w:r w:rsidRPr="004E471F">
        <w:rPr>
          <w:rFonts w:ascii="Times New Roman" w:hAnsi="Times New Roman"/>
          <w:color w:val="000000"/>
          <w:sz w:val="28"/>
          <w:lang w:val="ru-RU"/>
        </w:rPr>
        <w:t>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152F53" w:rsidRPr="004E471F" w:rsidRDefault="00152F5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152F53" w:rsidRPr="004E471F" w:rsidRDefault="00152F5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152F53" w:rsidRPr="004E471F" w:rsidRDefault="00152F5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152F53" w:rsidRPr="004E471F" w:rsidRDefault="00152F5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152F53" w:rsidRPr="004E471F" w:rsidRDefault="00152F5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152F53" w:rsidRPr="004E471F" w:rsidRDefault="00152F5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152F53" w:rsidRPr="004E471F" w:rsidRDefault="009E493B">
      <w:pPr>
        <w:spacing w:after="0" w:line="264" w:lineRule="auto"/>
        <w:ind w:left="120"/>
        <w:jc w:val="both"/>
        <w:rPr>
          <w:lang w:val="ru-RU"/>
        </w:rPr>
      </w:pPr>
      <w:r w:rsidRPr="004E471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52F53" w:rsidRPr="004E471F" w:rsidRDefault="00152F53">
      <w:pPr>
        <w:spacing w:after="0" w:line="264" w:lineRule="auto"/>
        <w:ind w:left="120"/>
        <w:jc w:val="both"/>
        <w:rPr>
          <w:lang w:val="ru-RU"/>
        </w:rPr>
      </w:pPr>
    </w:p>
    <w:p w:rsidR="00152F53" w:rsidRPr="004E471F" w:rsidRDefault="009E493B">
      <w:pPr>
        <w:spacing w:after="0" w:line="264" w:lineRule="auto"/>
        <w:ind w:left="120"/>
        <w:jc w:val="both"/>
        <w:rPr>
          <w:lang w:val="ru-RU"/>
        </w:rPr>
      </w:pPr>
      <w:r w:rsidRPr="004E471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52F53" w:rsidRPr="004E471F" w:rsidRDefault="00152F53">
      <w:pPr>
        <w:spacing w:after="0" w:line="264" w:lineRule="auto"/>
        <w:ind w:left="120"/>
        <w:jc w:val="both"/>
        <w:rPr>
          <w:lang w:val="ru-RU"/>
        </w:rPr>
      </w:pPr>
    </w:p>
    <w:p w:rsidR="00152F53" w:rsidRDefault="009E493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Базовые </w:t>
      </w:r>
      <w:r>
        <w:rPr>
          <w:rFonts w:ascii="Times New Roman" w:hAnsi="Times New Roman"/>
          <w:b/>
          <w:color w:val="000000"/>
          <w:sz w:val="28"/>
        </w:rPr>
        <w:t>логические действия:</w:t>
      </w:r>
    </w:p>
    <w:p w:rsidR="00152F53" w:rsidRPr="004E471F" w:rsidRDefault="009E493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E471F">
        <w:rPr>
          <w:rFonts w:ascii="Times New Roman" w:hAnsi="Times New Roman"/>
          <w:color w:val="000000"/>
          <w:sz w:val="28"/>
          <w:lang w:val="ru-RU"/>
        </w:rPr>
        <w:t xml:space="preserve"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</w:t>
      </w:r>
      <w:r w:rsidRPr="004E471F">
        <w:rPr>
          <w:rFonts w:ascii="Times New Roman" w:hAnsi="Times New Roman"/>
          <w:color w:val="000000"/>
          <w:sz w:val="28"/>
          <w:lang w:val="ru-RU"/>
        </w:rPr>
        <w:lastRenderedPageBreak/>
        <w:t>классификации, основания для обобщения и сравнения, кри</w:t>
      </w:r>
      <w:r w:rsidRPr="004E471F">
        <w:rPr>
          <w:rFonts w:ascii="Times New Roman" w:hAnsi="Times New Roman"/>
          <w:color w:val="000000"/>
          <w:sz w:val="28"/>
          <w:lang w:val="ru-RU"/>
        </w:rPr>
        <w:t>терии проводимого анализа;</w:t>
      </w:r>
    </w:p>
    <w:p w:rsidR="00152F53" w:rsidRPr="004E471F" w:rsidRDefault="009E493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E471F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152F53" w:rsidRPr="004E471F" w:rsidRDefault="009E493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E471F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</w:t>
      </w:r>
      <w:r w:rsidRPr="004E471F">
        <w:rPr>
          <w:rFonts w:ascii="Times New Roman" w:hAnsi="Times New Roman"/>
          <w:color w:val="000000"/>
          <w:sz w:val="28"/>
          <w:lang w:val="ru-RU"/>
        </w:rPr>
        <w:t>рждениях, предлагать критерии для выявления закономерностей и противоречий;</w:t>
      </w:r>
    </w:p>
    <w:p w:rsidR="00152F53" w:rsidRPr="004E471F" w:rsidRDefault="009E493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E471F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152F53" w:rsidRPr="004E471F" w:rsidRDefault="009E493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E471F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</w:t>
      </w:r>
      <w:r w:rsidRPr="004E471F">
        <w:rPr>
          <w:rFonts w:ascii="Times New Roman" w:hAnsi="Times New Roman"/>
          <w:color w:val="000000"/>
          <w:sz w:val="28"/>
          <w:lang w:val="ru-RU"/>
        </w:rPr>
        <w:t>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152F53" w:rsidRPr="004E471F" w:rsidRDefault="009E493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E471F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</w:t>
      </w:r>
      <w:r w:rsidRPr="004E471F">
        <w:rPr>
          <w:rFonts w:ascii="Times New Roman" w:hAnsi="Times New Roman"/>
          <w:color w:val="000000"/>
          <w:sz w:val="28"/>
          <w:lang w:val="ru-RU"/>
        </w:rPr>
        <w:t>ешения, выбирать наиболее подходящий с учётом самостоятельно выделенных критериев).</w:t>
      </w:r>
    </w:p>
    <w:p w:rsidR="00152F53" w:rsidRDefault="009E493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152F53" w:rsidRPr="004E471F" w:rsidRDefault="009E493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E471F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</w:t>
      </w:r>
      <w:r w:rsidRPr="004E471F">
        <w:rPr>
          <w:rFonts w:ascii="Times New Roman" w:hAnsi="Times New Roman"/>
          <w:color w:val="000000"/>
          <w:sz w:val="28"/>
          <w:lang w:val="ru-RU"/>
        </w:rPr>
        <w:t>о устанавливать искомое и данное, формировать гипотезу, аргументировать свою позицию, мнение;</w:t>
      </w:r>
    </w:p>
    <w:p w:rsidR="00152F53" w:rsidRPr="004E471F" w:rsidRDefault="009E493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E471F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</w:t>
      </w:r>
      <w:r w:rsidRPr="004E471F">
        <w:rPr>
          <w:rFonts w:ascii="Times New Roman" w:hAnsi="Times New Roman"/>
          <w:color w:val="000000"/>
          <w:sz w:val="28"/>
          <w:lang w:val="ru-RU"/>
        </w:rPr>
        <w:t>бъектов между собой;</w:t>
      </w:r>
    </w:p>
    <w:p w:rsidR="00152F53" w:rsidRPr="004E471F" w:rsidRDefault="009E493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E471F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152F53" w:rsidRPr="004E471F" w:rsidRDefault="009E493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E471F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</w:t>
      </w:r>
      <w:r w:rsidRPr="004E471F">
        <w:rPr>
          <w:rFonts w:ascii="Times New Roman" w:hAnsi="Times New Roman"/>
          <w:color w:val="000000"/>
          <w:sz w:val="28"/>
          <w:lang w:val="ru-RU"/>
        </w:rPr>
        <w:t>едположения о его развитии в новых условиях.</w:t>
      </w:r>
    </w:p>
    <w:p w:rsidR="00152F53" w:rsidRDefault="009E493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152F53" w:rsidRPr="004E471F" w:rsidRDefault="009E493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E471F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152F53" w:rsidRPr="004E471F" w:rsidRDefault="009E493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E471F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</w:t>
      </w:r>
      <w:r w:rsidRPr="004E471F">
        <w:rPr>
          <w:rFonts w:ascii="Times New Roman" w:hAnsi="Times New Roman"/>
          <w:color w:val="000000"/>
          <w:sz w:val="28"/>
          <w:lang w:val="ru-RU"/>
        </w:rPr>
        <w:t>редставления;</w:t>
      </w:r>
    </w:p>
    <w:p w:rsidR="00152F53" w:rsidRPr="004E471F" w:rsidRDefault="009E493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E471F">
        <w:rPr>
          <w:rFonts w:ascii="Times New Roman" w:hAnsi="Times New Roman"/>
          <w:color w:val="000000"/>
          <w:sz w:val="28"/>
          <w:lang w:val="ru-RU"/>
        </w:rPr>
        <w:lastRenderedPageBreak/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152F53" w:rsidRPr="004E471F" w:rsidRDefault="009E493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E471F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152F53" w:rsidRDefault="009E493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</w:t>
      </w:r>
      <w:r>
        <w:rPr>
          <w:rFonts w:ascii="Times New Roman" w:hAnsi="Times New Roman"/>
          <w:b/>
          <w:color w:val="000000"/>
          <w:sz w:val="28"/>
        </w:rPr>
        <w:t>тивные универсальные учебные действия:</w:t>
      </w:r>
    </w:p>
    <w:p w:rsidR="00152F53" w:rsidRPr="004E471F" w:rsidRDefault="009E493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E471F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</w:t>
      </w:r>
      <w:r w:rsidRPr="004E471F">
        <w:rPr>
          <w:rFonts w:ascii="Times New Roman" w:hAnsi="Times New Roman"/>
          <w:color w:val="000000"/>
          <w:sz w:val="28"/>
          <w:lang w:val="ru-RU"/>
        </w:rPr>
        <w:t>ь полученный результат;</w:t>
      </w:r>
    </w:p>
    <w:p w:rsidR="00152F53" w:rsidRPr="004E471F" w:rsidRDefault="009E493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E471F">
        <w:rPr>
          <w:rFonts w:ascii="Times New Roman" w:hAnsi="Times New Roman"/>
          <w:color w:val="000000"/>
          <w:sz w:val="28"/>
          <w:lang w:val="ru-RU"/>
        </w:rPr>
        <w:t xml:space="preserve"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</w:t>
      </w:r>
      <w:r w:rsidRPr="004E471F">
        <w:rPr>
          <w:rFonts w:ascii="Times New Roman" w:hAnsi="Times New Roman"/>
          <w:color w:val="000000"/>
          <w:sz w:val="28"/>
          <w:lang w:val="ru-RU"/>
        </w:rPr>
        <w:t>сходство позиций, в корректной форме формулировать разногласия, свои возражения;</w:t>
      </w:r>
    </w:p>
    <w:p w:rsidR="00152F53" w:rsidRPr="004E471F" w:rsidRDefault="009E493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E471F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152F53" w:rsidRPr="004E471F" w:rsidRDefault="009E493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E471F">
        <w:rPr>
          <w:rFonts w:ascii="Times New Roman" w:hAnsi="Times New Roman"/>
          <w:color w:val="000000"/>
          <w:sz w:val="28"/>
          <w:lang w:val="ru-RU"/>
        </w:rPr>
        <w:t>по</w:t>
      </w:r>
      <w:r w:rsidRPr="004E471F">
        <w:rPr>
          <w:rFonts w:ascii="Times New Roman" w:hAnsi="Times New Roman"/>
          <w:color w:val="000000"/>
          <w:sz w:val="28"/>
          <w:lang w:val="ru-RU"/>
        </w:rPr>
        <w:t xml:space="preserve">нимать и использовать преимущества командной и индивидуальной работы при решении учебных математических задач; </w:t>
      </w:r>
    </w:p>
    <w:p w:rsidR="00152F53" w:rsidRPr="004E471F" w:rsidRDefault="009E493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E471F">
        <w:rPr>
          <w:rFonts w:ascii="Times New Roman" w:hAnsi="Times New Roman"/>
          <w:color w:val="000000"/>
          <w:sz w:val="28"/>
          <w:lang w:val="ru-RU"/>
        </w:rPr>
        <w:t xml:space="preserve">принимать цель совместной деятельности, планировать организацию совместной работы, распределять виды работ, договариваться, обсуждать процесс и </w:t>
      </w:r>
      <w:r w:rsidRPr="004E471F">
        <w:rPr>
          <w:rFonts w:ascii="Times New Roman" w:hAnsi="Times New Roman"/>
          <w:color w:val="000000"/>
          <w:sz w:val="28"/>
          <w:lang w:val="ru-RU"/>
        </w:rPr>
        <w:t>результат работы, обобщать мнения нескольких людей;</w:t>
      </w:r>
    </w:p>
    <w:p w:rsidR="00152F53" w:rsidRPr="004E471F" w:rsidRDefault="009E493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E471F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</w:t>
      </w:r>
      <w:r w:rsidRPr="004E471F">
        <w:rPr>
          <w:rFonts w:ascii="Times New Roman" w:hAnsi="Times New Roman"/>
          <w:color w:val="000000"/>
          <w:sz w:val="28"/>
          <w:lang w:val="ru-RU"/>
        </w:rPr>
        <w:t>о вклада в общий продукт по критериям, сформулированным участниками взаимодействия.</w:t>
      </w:r>
    </w:p>
    <w:p w:rsidR="00152F53" w:rsidRPr="004E471F" w:rsidRDefault="009E493B">
      <w:pPr>
        <w:spacing w:after="0" w:line="264" w:lineRule="auto"/>
        <w:ind w:left="120"/>
        <w:jc w:val="both"/>
        <w:rPr>
          <w:lang w:val="ru-RU"/>
        </w:rPr>
      </w:pPr>
      <w:r w:rsidRPr="004E471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52F53" w:rsidRPr="004E471F" w:rsidRDefault="009E493B">
      <w:pPr>
        <w:spacing w:after="0" w:line="264" w:lineRule="auto"/>
        <w:ind w:left="120"/>
        <w:jc w:val="both"/>
        <w:rPr>
          <w:lang w:val="ru-RU"/>
        </w:rPr>
      </w:pPr>
      <w:r w:rsidRPr="004E471F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152F53" w:rsidRPr="004E471F" w:rsidRDefault="009E493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E471F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</w:t>
      </w:r>
      <w:r w:rsidRPr="004E471F">
        <w:rPr>
          <w:rFonts w:ascii="Times New Roman" w:hAnsi="Times New Roman"/>
          <w:color w:val="000000"/>
          <w:sz w:val="28"/>
          <w:lang w:val="ru-RU"/>
        </w:rPr>
        <w:t>ихся ресурсов и собственных возможностей, аргументировать и корректировать варианты решений с учётом новой информации.</w:t>
      </w:r>
    </w:p>
    <w:p w:rsidR="00152F53" w:rsidRDefault="009E493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152F53" w:rsidRPr="004E471F" w:rsidRDefault="009E493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E471F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152F53" w:rsidRPr="004E471F" w:rsidRDefault="009E493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E471F">
        <w:rPr>
          <w:rFonts w:ascii="Times New Roman" w:hAnsi="Times New Roman"/>
          <w:color w:val="000000"/>
          <w:sz w:val="28"/>
          <w:lang w:val="ru-RU"/>
        </w:rPr>
        <w:lastRenderedPageBreak/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152F53" w:rsidRPr="004E471F" w:rsidRDefault="009E493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E471F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</w:t>
      </w:r>
      <w:r w:rsidRPr="004E471F">
        <w:rPr>
          <w:rFonts w:ascii="Times New Roman" w:hAnsi="Times New Roman"/>
          <w:color w:val="000000"/>
          <w:sz w:val="28"/>
          <w:lang w:val="ru-RU"/>
        </w:rPr>
        <w:t>ять причины достижения или недостижения цели, находить ошибку, давать оценку приобретённому опыту.</w:t>
      </w:r>
    </w:p>
    <w:p w:rsidR="00152F53" w:rsidRPr="004E471F" w:rsidRDefault="00152F53">
      <w:pPr>
        <w:spacing w:after="0" w:line="264" w:lineRule="auto"/>
        <w:ind w:left="120"/>
        <w:jc w:val="both"/>
        <w:rPr>
          <w:lang w:val="ru-RU"/>
        </w:rPr>
      </w:pPr>
    </w:p>
    <w:p w:rsidR="00152F53" w:rsidRPr="004E471F" w:rsidRDefault="009E493B">
      <w:pPr>
        <w:spacing w:after="0" w:line="264" w:lineRule="auto"/>
        <w:ind w:left="120"/>
        <w:jc w:val="both"/>
        <w:rPr>
          <w:lang w:val="ru-RU"/>
        </w:rPr>
      </w:pPr>
      <w:r w:rsidRPr="004E471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52F53" w:rsidRPr="004E471F" w:rsidRDefault="00152F53">
      <w:pPr>
        <w:spacing w:after="0" w:line="264" w:lineRule="auto"/>
        <w:ind w:left="120"/>
        <w:jc w:val="both"/>
        <w:rPr>
          <w:lang w:val="ru-RU"/>
        </w:rPr>
      </w:pPr>
    </w:p>
    <w:p w:rsidR="00152F53" w:rsidRPr="004E471F" w:rsidRDefault="009E493B">
      <w:pPr>
        <w:spacing w:after="0" w:line="264" w:lineRule="auto"/>
        <w:ind w:firstLine="600"/>
        <w:jc w:val="both"/>
        <w:rPr>
          <w:lang w:val="ru-RU"/>
        </w:rPr>
      </w:pPr>
      <w:bookmarkStart w:id="7" w:name="_Toc124426234"/>
      <w:bookmarkEnd w:id="7"/>
      <w:r w:rsidRPr="004E471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E471F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4E471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152F53" w:rsidRPr="004E471F" w:rsidRDefault="009E493B">
      <w:pPr>
        <w:spacing w:after="0" w:line="264" w:lineRule="auto"/>
        <w:ind w:firstLine="600"/>
        <w:jc w:val="both"/>
        <w:rPr>
          <w:lang w:val="ru-RU"/>
        </w:rPr>
      </w:pPr>
      <w:bookmarkStart w:id="8" w:name="_Toc124426235"/>
      <w:bookmarkEnd w:id="8"/>
      <w:r w:rsidRPr="004E471F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152F53" w:rsidRPr="004E471F" w:rsidRDefault="009E493B">
      <w:pPr>
        <w:spacing w:after="0" w:line="264" w:lineRule="auto"/>
        <w:ind w:firstLine="600"/>
        <w:jc w:val="both"/>
        <w:rPr>
          <w:lang w:val="ru-RU"/>
        </w:rPr>
      </w:pPr>
      <w:r w:rsidRPr="004E471F">
        <w:rPr>
          <w:rFonts w:ascii="Times New Roman" w:hAnsi="Times New Roman"/>
          <w:color w:val="000000"/>
          <w:sz w:val="28"/>
          <w:lang w:val="ru-RU"/>
        </w:rPr>
        <w:t xml:space="preserve">Выполнять, сочетая устные и </w:t>
      </w:r>
      <w:r w:rsidRPr="004E471F">
        <w:rPr>
          <w:rFonts w:ascii="Times New Roman" w:hAnsi="Times New Roman"/>
          <w:color w:val="000000"/>
          <w:sz w:val="28"/>
          <w:lang w:val="ru-RU"/>
        </w:rPr>
        <w:t>письменные приёмы, арифметические действия с рациональными числами.</w:t>
      </w:r>
    </w:p>
    <w:p w:rsidR="00152F53" w:rsidRPr="004E471F" w:rsidRDefault="009E493B">
      <w:pPr>
        <w:spacing w:after="0" w:line="264" w:lineRule="auto"/>
        <w:ind w:firstLine="600"/>
        <w:jc w:val="both"/>
        <w:rPr>
          <w:lang w:val="ru-RU"/>
        </w:rPr>
      </w:pPr>
      <w:r w:rsidRPr="004E471F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152F53" w:rsidRPr="004E471F" w:rsidRDefault="009E493B">
      <w:pPr>
        <w:spacing w:after="0" w:line="264" w:lineRule="auto"/>
        <w:ind w:firstLine="600"/>
        <w:jc w:val="both"/>
        <w:rPr>
          <w:lang w:val="ru-RU"/>
        </w:rPr>
      </w:pPr>
      <w:r w:rsidRPr="004E471F">
        <w:rPr>
          <w:rFonts w:ascii="Times New Roman" w:hAnsi="Times New Roman"/>
          <w:color w:val="000000"/>
          <w:sz w:val="28"/>
          <w:lang w:val="ru-RU"/>
        </w:rPr>
        <w:t xml:space="preserve">Переходить от одной формы </w:t>
      </w:r>
      <w:r w:rsidRPr="004E471F">
        <w:rPr>
          <w:rFonts w:ascii="Times New Roman" w:hAnsi="Times New Roman"/>
          <w:color w:val="000000"/>
          <w:sz w:val="28"/>
          <w:lang w:val="ru-RU"/>
        </w:rPr>
        <w:t>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152F53" w:rsidRPr="004E471F" w:rsidRDefault="009E493B">
      <w:pPr>
        <w:spacing w:after="0" w:line="264" w:lineRule="auto"/>
        <w:ind w:firstLine="600"/>
        <w:jc w:val="both"/>
        <w:rPr>
          <w:lang w:val="ru-RU"/>
        </w:rPr>
      </w:pPr>
      <w:r w:rsidRPr="004E471F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152F53" w:rsidRPr="004E471F" w:rsidRDefault="009E493B">
      <w:pPr>
        <w:spacing w:after="0" w:line="264" w:lineRule="auto"/>
        <w:ind w:firstLine="600"/>
        <w:jc w:val="both"/>
        <w:rPr>
          <w:lang w:val="ru-RU"/>
        </w:rPr>
      </w:pPr>
      <w:r w:rsidRPr="004E471F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152F53" w:rsidRPr="004E471F" w:rsidRDefault="009E493B">
      <w:pPr>
        <w:spacing w:after="0" w:line="264" w:lineRule="auto"/>
        <w:ind w:firstLine="600"/>
        <w:jc w:val="both"/>
        <w:rPr>
          <w:lang w:val="ru-RU"/>
        </w:rPr>
      </w:pPr>
      <w:r w:rsidRPr="004E471F">
        <w:rPr>
          <w:rFonts w:ascii="Times New Roman" w:hAnsi="Times New Roman"/>
          <w:color w:val="000000"/>
          <w:sz w:val="28"/>
          <w:lang w:val="ru-RU"/>
        </w:rPr>
        <w:t xml:space="preserve">Выполнять прикидку и оценку результата </w:t>
      </w:r>
      <w:r w:rsidRPr="004E471F">
        <w:rPr>
          <w:rFonts w:ascii="Times New Roman" w:hAnsi="Times New Roman"/>
          <w:color w:val="000000"/>
          <w:sz w:val="28"/>
          <w:lang w:val="ru-RU"/>
        </w:rPr>
        <w:t>вычислений, оценку значений числовых выражений. Выполнять действия со степенями с натуральными показателями.</w:t>
      </w:r>
    </w:p>
    <w:p w:rsidR="00152F53" w:rsidRPr="004E471F" w:rsidRDefault="009E493B">
      <w:pPr>
        <w:spacing w:after="0" w:line="264" w:lineRule="auto"/>
        <w:ind w:firstLine="600"/>
        <w:jc w:val="both"/>
        <w:rPr>
          <w:lang w:val="ru-RU"/>
        </w:rPr>
      </w:pPr>
      <w:r w:rsidRPr="004E471F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152F53" w:rsidRPr="004E471F" w:rsidRDefault="009E493B">
      <w:pPr>
        <w:spacing w:after="0" w:line="264" w:lineRule="auto"/>
        <w:ind w:firstLine="600"/>
        <w:jc w:val="both"/>
        <w:rPr>
          <w:lang w:val="ru-RU"/>
        </w:rPr>
      </w:pPr>
      <w:r w:rsidRPr="004E471F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</w:t>
      </w:r>
      <w:r w:rsidRPr="004E471F">
        <w:rPr>
          <w:rFonts w:ascii="Times New Roman" w:hAnsi="Times New Roman"/>
          <w:color w:val="000000"/>
          <w:sz w:val="28"/>
          <w:lang w:val="ru-RU"/>
        </w:rPr>
        <w:t>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152F53" w:rsidRPr="004E471F" w:rsidRDefault="009E493B">
      <w:pPr>
        <w:spacing w:after="0" w:line="264" w:lineRule="auto"/>
        <w:ind w:firstLine="600"/>
        <w:jc w:val="both"/>
        <w:rPr>
          <w:lang w:val="ru-RU"/>
        </w:rPr>
      </w:pPr>
      <w:bookmarkStart w:id="9" w:name="_Toc124426236"/>
      <w:bookmarkEnd w:id="9"/>
      <w:r w:rsidRPr="004E471F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152F53" w:rsidRPr="004E471F" w:rsidRDefault="009E493B">
      <w:pPr>
        <w:spacing w:after="0" w:line="264" w:lineRule="auto"/>
        <w:ind w:firstLine="600"/>
        <w:jc w:val="both"/>
        <w:rPr>
          <w:lang w:val="ru-RU"/>
        </w:rPr>
      </w:pPr>
      <w:r w:rsidRPr="004E471F">
        <w:rPr>
          <w:rFonts w:ascii="Times New Roman" w:hAnsi="Times New Roman"/>
          <w:color w:val="000000"/>
          <w:sz w:val="28"/>
          <w:lang w:val="ru-RU"/>
        </w:rPr>
        <w:t xml:space="preserve">Использовать алгебраическую терминологию и символику, применять её в процессе </w:t>
      </w:r>
      <w:r w:rsidRPr="004E471F">
        <w:rPr>
          <w:rFonts w:ascii="Times New Roman" w:hAnsi="Times New Roman"/>
          <w:color w:val="000000"/>
          <w:sz w:val="28"/>
          <w:lang w:val="ru-RU"/>
        </w:rPr>
        <w:t>освоения учебного материала.</w:t>
      </w:r>
    </w:p>
    <w:p w:rsidR="00152F53" w:rsidRPr="004E471F" w:rsidRDefault="009E493B">
      <w:pPr>
        <w:spacing w:after="0" w:line="264" w:lineRule="auto"/>
        <w:ind w:firstLine="600"/>
        <w:jc w:val="both"/>
        <w:rPr>
          <w:lang w:val="ru-RU"/>
        </w:rPr>
      </w:pPr>
      <w:r w:rsidRPr="004E471F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152F53" w:rsidRPr="004E471F" w:rsidRDefault="009E493B">
      <w:pPr>
        <w:spacing w:after="0" w:line="264" w:lineRule="auto"/>
        <w:ind w:firstLine="600"/>
        <w:jc w:val="both"/>
        <w:rPr>
          <w:lang w:val="ru-RU"/>
        </w:rPr>
      </w:pPr>
      <w:r w:rsidRPr="004E471F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152F53" w:rsidRPr="004E471F" w:rsidRDefault="009E493B">
      <w:pPr>
        <w:spacing w:after="0" w:line="264" w:lineRule="auto"/>
        <w:ind w:firstLine="600"/>
        <w:jc w:val="both"/>
        <w:rPr>
          <w:lang w:val="ru-RU"/>
        </w:rPr>
      </w:pPr>
      <w:r w:rsidRPr="004E471F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</w:t>
      </w:r>
      <w:r w:rsidRPr="004E471F">
        <w:rPr>
          <w:rFonts w:ascii="Times New Roman" w:hAnsi="Times New Roman"/>
          <w:color w:val="000000"/>
          <w:sz w:val="28"/>
          <w:lang w:val="ru-RU"/>
        </w:rPr>
        <w:t>очлена на многочлен, применять формулы квадрата суммы и квадрата разности.</w:t>
      </w:r>
    </w:p>
    <w:p w:rsidR="00152F53" w:rsidRPr="004E471F" w:rsidRDefault="009E493B">
      <w:pPr>
        <w:spacing w:after="0" w:line="264" w:lineRule="auto"/>
        <w:ind w:firstLine="600"/>
        <w:jc w:val="both"/>
        <w:rPr>
          <w:lang w:val="ru-RU"/>
        </w:rPr>
      </w:pPr>
      <w:r w:rsidRPr="004E471F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152F53" w:rsidRPr="004E471F" w:rsidRDefault="009E493B">
      <w:pPr>
        <w:spacing w:after="0" w:line="264" w:lineRule="auto"/>
        <w:ind w:firstLine="600"/>
        <w:jc w:val="both"/>
        <w:rPr>
          <w:lang w:val="ru-RU"/>
        </w:rPr>
      </w:pPr>
      <w:r w:rsidRPr="004E471F">
        <w:rPr>
          <w:rFonts w:ascii="Times New Roman" w:hAnsi="Times New Roman"/>
          <w:color w:val="000000"/>
          <w:sz w:val="28"/>
          <w:lang w:val="ru-RU"/>
        </w:rPr>
        <w:t>Применять преобразо</w:t>
      </w:r>
      <w:r w:rsidRPr="004E471F">
        <w:rPr>
          <w:rFonts w:ascii="Times New Roman" w:hAnsi="Times New Roman"/>
          <w:color w:val="000000"/>
          <w:sz w:val="28"/>
          <w:lang w:val="ru-RU"/>
        </w:rPr>
        <w:t>вания многочленов для решения различных задач из математики, смежных предметов, из реальной практики.</w:t>
      </w:r>
    </w:p>
    <w:p w:rsidR="00152F53" w:rsidRPr="004E471F" w:rsidRDefault="009E493B">
      <w:pPr>
        <w:spacing w:after="0" w:line="264" w:lineRule="auto"/>
        <w:ind w:firstLine="600"/>
        <w:jc w:val="both"/>
        <w:rPr>
          <w:lang w:val="ru-RU"/>
        </w:rPr>
      </w:pPr>
      <w:r w:rsidRPr="004E471F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152F53" w:rsidRPr="004E471F" w:rsidRDefault="009E493B">
      <w:pPr>
        <w:spacing w:after="0" w:line="264" w:lineRule="auto"/>
        <w:ind w:firstLine="600"/>
        <w:jc w:val="both"/>
        <w:rPr>
          <w:lang w:val="ru-RU"/>
        </w:rPr>
      </w:pPr>
      <w:bookmarkStart w:id="10" w:name="_Toc124426237"/>
      <w:bookmarkEnd w:id="10"/>
      <w:r w:rsidRPr="004E471F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152F53" w:rsidRPr="004E471F" w:rsidRDefault="009E493B">
      <w:pPr>
        <w:spacing w:after="0" w:line="264" w:lineRule="auto"/>
        <w:ind w:firstLine="600"/>
        <w:jc w:val="both"/>
        <w:rPr>
          <w:lang w:val="ru-RU"/>
        </w:rPr>
      </w:pPr>
      <w:r w:rsidRPr="004E471F"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</w:t>
      </w:r>
      <w:r w:rsidRPr="004E471F">
        <w:rPr>
          <w:rFonts w:ascii="Times New Roman" w:hAnsi="Times New Roman"/>
          <w:color w:val="000000"/>
          <w:sz w:val="28"/>
          <w:lang w:val="ru-RU"/>
        </w:rPr>
        <w:t>ной, применяя правила перехода от исходного уравнения к равносильному ему. Проверять, является ли число корнем уравнения.</w:t>
      </w:r>
    </w:p>
    <w:p w:rsidR="00152F53" w:rsidRPr="004E471F" w:rsidRDefault="009E493B">
      <w:pPr>
        <w:spacing w:after="0" w:line="264" w:lineRule="auto"/>
        <w:ind w:firstLine="600"/>
        <w:jc w:val="both"/>
        <w:rPr>
          <w:lang w:val="ru-RU"/>
        </w:rPr>
      </w:pPr>
      <w:r w:rsidRPr="004E471F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152F53" w:rsidRPr="004E471F" w:rsidRDefault="009E493B">
      <w:pPr>
        <w:spacing w:after="0" w:line="264" w:lineRule="auto"/>
        <w:ind w:firstLine="600"/>
        <w:jc w:val="both"/>
        <w:rPr>
          <w:lang w:val="ru-RU"/>
        </w:rPr>
      </w:pPr>
      <w:r w:rsidRPr="004E471F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</w:t>
      </w:r>
      <w:r w:rsidRPr="004E471F">
        <w:rPr>
          <w:rFonts w:ascii="Times New Roman" w:hAnsi="Times New Roman"/>
          <w:color w:val="000000"/>
          <w:sz w:val="28"/>
          <w:lang w:val="ru-RU"/>
        </w:rPr>
        <w:t>авнения с двумя переменными.</w:t>
      </w:r>
    </w:p>
    <w:p w:rsidR="00152F53" w:rsidRPr="004E471F" w:rsidRDefault="009E493B">
      <w:pPr>
        <w:spacing w:after="0" w:line="264" w:lineRule="auto"/>
        <w:ind w:firstLine="600"/>
        <w:jc w:val="both"/>
        <w:rPr>
          <w:lang w:val="ru-RU"/>
        </w:rPr>
      </w:pPr>
      <w:r w:rsidRPr="004E471F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152F53" w:rsidRPr="004E471F" w:rsidRDefault="009E493B">
      <w:pPr>
        <w:spacing w:after="0" w:line="264" w:lineRule="auto"/>
        <w:ind w:firstLine="600"/>
        <w:jc w:val="both"/>
        <w:rPr>
          <w:lang w:val="ru-RU"/>
        </w:rPr>
      </w:pPr>
      <w:r w:rsidRPr="004E471F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152F53" w:rsidRPr="004E471F" w:rsidRDefault="009E493B">
      <w:pPr>
        <w:spacing w:after="0" w:line="264" w:lineRule="auto"/>
        <w:ind w:firstLine="600"/>
        <w:jc w:val="both"/>
        <w:rPr>
          <w:lang w:val="ru-RU"/>
        </w:rPr>
      </w:pPr>
      <w:r w:rsidRPr="004E471F">
        <w:rPr>
          <w:rFonts w:ascii="Times New Roman" w:hAnsi="Times New Roman"/>
          <w:color w:val="000000"/>
          <w:sz w:val="28"/>
          <w:lang w:val="ru-RU"/>
        </w:rPr>
        <w:t>Соста</w:t>
      </w:r>
      <w:r w:rsidRPr="004E471F">
        <w:rPr>
          <w:rFonts w:ascii="Times New Roman" w:hAnsi="Times New Roman"/>
          <w:color w:val="000000"/>
          <w:sz w:val="28"/>
          <w:lang w:val="ru-RU"/>
        </w:rPr>
        <w:t>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152F53" w:rsidRPr="004E471F" w:rsidRDefault="009E493B">
      <w:pPr>
        <w:spacing w:after="0" w:line="264" w:lineRule="auto"/>
        <w:ind w:firstLine="600"/>
        <w:jc w:val="both"/>
        <w:rPr>
          <w:lang w:val="ru-RU"/>
        </w:rPr>
      </w:pPr>
      <w:bookmarkStart w:id="11" w:name="_Toc124426238"/>
      <w:bookmarkEnd w:id="11"/>
      <w:r w:rsidRPr="004E471F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152F53" w:rsidRPr="004E471F" w:rsidRDefault="009E493B">
      <w:pPr>
        <w:spacing w:after="0" w:line="264" w:lineRule="auto"/>
        <w:ind w:firstLine="600"/>
        <w:jc w:val="both"/>
        <w:rPr>
          <w:lang w:val="ru-RU"/>
        </w:rPr>
      </w:pPr>
      <w:r w:rsidRPr="004E471F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</w:t>
      </w:r>
      <w:r w:rsidRPr="004E471F">
        <w:rPr>
          <w:rFonts w:ascii="Times New Roman" w:hAnsi="Times New Roman"/>
          <w:color w:val="000000"/>
          <w:sz w:val="28"/>
          <w:lang w:val="ru-RU"/>
        </w:rPr>
        <w:t>ки, интервалы, записывать числовые промежутки на алгебраическом языке.</w:t>
      </w:r>
    </w:p>
    <w:p w:rsidR="00152F53" w:rsidRPr="004E471F" w:rsidRDefault="009E493B">
      <w:pPr>
        <w:spacing w:after="0" w:line="264" w:lineRule="auto"/>
        <w:ind w:firstLine="600"/>
        <w:jc w:val="both"/>
        <w:rPr>
          <w:lang w:val="ru-RU"/>
        </w:rPr>
      </w:pPr>
      <w:r w:rsidRPr="004E471F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4E471F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152F53" w:rsidRPr="004E471F" w:rsidRDefault="009E493B">
      <w:pPr>
        <w:spacing w:after="0" w:line="264" w:lineRule="auto"/>
        <w:ind w:firstLine="600"/>
        <w:jc w:val="both"/>
        <w:rPr>
          <w:lang w:val="ru-RU"/>
        </w:rPr>
      </w:pPr>
      <w:r w:rsidRPr="004E471F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</w:t>
      </w:r>
      <w:r w:rsidRPr="004E471F">
        <w:rPr>
          <w:rFonts w:ascii="Times New Roman" w:hAnsi="Times New Roman"/>
          <w:color w:val="000000"/>
          <w:sz w:val="28"/>
          <w:lang w:val="ru-RU"/>
        </w:rPr>
        <w:t>у величинами: скорость, время, расстояние, цена, количество, стоимость, производительность, время, объём работы.</w:t>
      </w:r>
    </w:p>
    <w:p w:rsidR="00152F53" w:rsidRPr="004E471F" w:rsidRDefault="009E493B">
      <w:pPr>
        <w:spacing w:after="0" w:line="264" w:lineRule="auto"/>
        <w:ind w:firstLine="600"/>
        <w:jc w:val="both"/>
        <w:rPr>
          <w:lang w:val="ru-RU"/>
        </w:rPr>
      </w:pPr>
      <w:r w:rsidRPr="004E471F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152F53" w:rsidRPr="004E471F" w:rsidRDefault="009E493B">
      <w:pPr>
        <w:spacing w:after="0" w:line="264" w:lineRule="auto"/>
        <w:ind w:firstLine="600"/>
        <w:jc w:val="both"/>
        <w:rPr>
          <w:lang w:val="ru-RU"/>
        </w:rPr>
      </w:pPr>
      <w:r w:rsidRPr="004E471F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</w:t>
      </w:r>
      <w:r w:rsidRPr="004E471F">
        <w:rPr>
          <w:rFonts w:ascii="Times New Roman" w:hAnsi="Times New Roman"/>
          <w:color w:val="000000"/>
          <w:sz w:val="28"/>
          <w:lang w:val="ru-RU"/>
        </w:rPr>
        <w:t>ь информацию из графиков реальных процессов и зависимостей.</w:t>
      </w:r>
    </w:p>
    <w:p w:rsidR="00152F53" w:rsidRPr="004E471F" w:rsidRDefault="009E493B">
      <w:pPr>
        <w:spacing w:after="0" w:line="264" w:lineRule="auto"/>
        <w:ind w:firstLine="600"/>
        <w:jc w:val="both"/>
        <w:rPr>
          <w:lang w:val="ru-RU"/>
        </w:rPr>
      </w:pPr>
      <w:r w:rsidRPr="004E471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E471F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4E471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152F53" w:rsidRPr="004E471F" w:rsidRDefault="009E493B">
      <w:pPr>
        <w:spacing w:after="0" w:line="264" w:lineRule="auto"/>
        <w:ind w:firstLine="600"/>
        <w:jc w:val="both"/>
        <w:rPr>
          <w:lang w:val="ru-RU"/>
        </w:rPr>
      </w:pPr>
      <w:bookmarkStart w:id="12" w:name="_Toc124426240"/>
      <w:bookmarkEnd w:id="12"/>
      <w:r w:rsidRPr="004E471F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152F53" w:rsidRPr="004E471F" w:rsidRDefault="009E493B">
      <w:pPr>
        <w:spacing w:after="0" w:line="264" w:lineRule="auto"/>
        <w:ind w:firstLine="600"/>
        <w:jc w:val="both"/>
        <w:rPr>
          <w:lang w:val="ru-RU"/>
        </w:rPr>
      </w:pPr>
      <w:r w:rsidRPr="004E471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Использовать начальные представления о множестве действительных чисел для сравнения, округления </w:t>
      </w:r>
      <w:r w:rsidRPr="004E471F">
        <w:rPr>
          <w:rFonts w:ascii="Times New Roman" w:hAnsi="Times New Roman"/>
          <w:color w:val="000000"/>
          <w:sz w:val="28"/>
          <w:lang w:val="ru-RU"/>
        </w:rPr>
        <w:t>и вычислений, изображать действительные числа точками на координатной прямой.</w:t>
      </w:r>
    </w:p>
    <w:p w:rsidR="00152F53" w:rsidRPr="004E471F" w:rsidRDefault="009E493B">
      <w:pPr>
        <w:spacing w:after="0" w:line="264" w:lineRule="auto"/>
        <w:ind w:firstLine="600"/>
        <w:jc w:val="both"/>
        <w:rPr>
          <w:lang w:val="ru-RU"/>
        </w:rPr>
      </w:pPr>
      <w:r w:rsidRPr="004E471F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</w:t>
      </w:r>
      <w:r w:rsidRPr="004E471F">
        <w:rPr>
          <w:rFonts w:ascii="Times New Roman" w:hAnsi="Times New Roman"/>
          <w:color w:val="000000"/>
          <w:sz w:val="28"/>
          <w:lang w:val="ru-RU"/>
        </w:rPr>
        <w:t xml:space="preserve"> корни, используя свойства корней.</w:t>
      </w:r>
    </w:p>
    <w:p w:rsidR="00152F53" w:rsidRPr="004E471F" w:rsidRDefault="009E493B">
      <w:pPr>
        <w:spacing w:after="0" w:line="264" w:lineRule="auto"/>
        <w:ind w:firstLine="600"/>
        <w:jc w:val="both"/>
        <w:rPr>
          <w:lang w:val="ru-RU"/>
        </w:rPr>
      </w:pPr>
      <w:r w:rsidRPr="004E471F">
        <w:rPr>
          <w:rFonts w:ascii="Times New Roman" w:hAnsi="Times New Roman"/>
          <w:color w:val="000000"/>
          <w:sz w:val="28"/>
          <w:lang w:val="ru-RU"/>
        </w:rPr>
        <w:t>Использовать записи больших и малых чисел с помощью десятичных дробей и степеней числа 10.</w:t>
      </w:r>
    </w:p>
    <w:p w:rsidR="00152F53" w:rsidRPr="004E471F" w:rsidRDefault="009E493B">
      <w:pPr>
        <w:spacing w:after="0" w:line="264" w:lineRule="auto"/>
        <w:ind w:firstLine="600"/>
        <w:jc w:val="both"/>
        <w:rPr>
          <w:lang w:val="ru-RU"/>
        </w:rPr>
      </w:pPr>
      <w:bookmarkStart w:id="13" w:name="_Toc124426241"/>
      <w:bookmarkEnd w:id="13"/>
      <w:r w:rsidRPr="004E471F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152F53" w:rsidRPr="004E471F" w:rsidRDefault="009E493B">
      <w:pPr>
        <w:spacing w:after="0" w:line="264" w:lineRule="auto"/>
        <w:ind w:firstLine="600"/>
        <w:jc w:val="both"/>
        <w:rPr>
          <w:lang w:val="ru-RU"/>
        </w:rPr>
      </w:pPr>
      <w:r w:rsidRPr="004E471F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</w:t>
      </w:r>
      <w:r w:rsidRPr="004E471F">
        <w:rPr>
          <w:rFonts w:ascii="Times New Roman" w:hAnsi="Times New Roman"/>
          <w:color w:val="000000"/>
          <w:sz w:val="28"/>
          <w:lang w:val="ru-RU"/>
        </w:rPr>
        <w:t>елым показателем.</w:t>
      </w:r>
    </w:p>
    <w:p w:rsidR="00152F53" w:rsidRPr="004E471F" w:rsidRDefault="009E493B">
      <w:pPr>
        <w:spacing w:after="0" w:line="264" w:lineRule="auto"/>
        <w:ind w:firstLine="600"/>
        <w:jc w:val="both"/>
        <w:rPr>
          <w:lang w:val="ru-RU"/>
        </w:rPr>
      </w:pPr>
      <w:r w:rsidRPr="004E471F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152F53" w:rsidRPr="004E471F" w:rsidRDefault="009E493B">
      <w:pPr>
        <w:spacing w:after="0" w:line="264" w:lineRule="auto"/>
        <w:ind w:firstLine="600"/>
        <w:jc w:val="both"/>
        <w:rPr>
          <w:lang w:val="ru-RU"/>
        </w:rPr>
      </w:pPr>
      <w:r w:rsidRPr="004E471F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152F53" w:rsidRPr="004E471F" w:rsidRDefault="009E493B">
      <w:pPr>
        <w:spacing w:after="0" w:line="264" w:lineRule="auto"/>
        <w:ind w:firstLine="600"/>
        <w:jc w:val="both"/>
        <w:rPr>
          <w:lang w:val="ru-RU"/>
        </w:rPr>
      </w:pPr>
      <w:r w:rsidRPr="004E471F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</w:t>
      </w:r>
      <w:r w:rsidRPr="004E471F">
        <w:rPr>
          <w:rFonts w:ascii="Times New Roman" w:hAnsi="Times New Roman"/>
          <w:color w:val="000000"/>
          <w:sz w:val="28"/>
          <w:lang w:val="ru-RU"/>
        </w:rPr>
        <w:t>дач из математики, смежных предметов, из реальной практики.</w:t>
      </w:r>
    </w:p>
    <w:p w:rsidR="00152F53" w:rsidRPr="004E471F" w:rsidRDefault="009E493B">
      <w:pPr>
        <w:spacing w:after="0" w:line="264" w:lineRule="auto"/>
        <w:ind w:firstLine="600"/>
        <w:jc w:val="both"/>
        <w:rPr>
          <w:lang w:val="ru-RU"/>
        </w:rPr>
      </w:pPr>
      <w:bookmarkStart w:id="14" w:name="_Toc124426242"/>
      <w:bookmarkEnd w:id="14"/>
      <w:r w:rsidRPr="004E471F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152F53" w:rsidRPr="004E471F" w:rsidRDefault="009E493B">
      <w:pPr>
        <w:spacing w:after="0" w:line="264" w:lineRule="auto"/>
        <w:ind w:firstLine="600"/>
        <w:jc w:val="both"/>
        <w:rPr>
          <w:lang w:val="ru-RU"/>
        </w:rPr>
      </w:pPr>
      <w:r w:rsidRPr="004E471F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152F53" w:rsidRPr="004E471F" w:rsidRDefault="009E493B">
      <w:pPr>
        <w:spacing w:after="0" w:line="264" w:lineRule="auto"/>
        <w:ind w:firstLine="600"/>
        <w:jc w:val="both"/>
        <w:rPr>
          <w:lang w:val="ru-RU"/>
        </w:rPr>
      </w:pPr>
      <w:r w:rsidRPr="004E471F">
        <w:rPr>
          <w:rFonts w:ascii="Times New Roman" w:hAnsi="Times New Roman"/>
          <w:color w:val="000000"/>
          <w:sz w:val="28"/>
          <w:lang w:val="ru-RU"/>
        </w:rPr>
        <w:t xml:space="preserve">Проводить простейшие исследования уравнений и </w:t>
      </w:r>
      <w:r w:rsidRPr="004E471F">
        <w:rPr>
          <w:rFonts w:ascii="Times New Roman" w:hAnsi="Times New Roman"/>
          <w:color w:val="000000"/>
          <w:sz w:val="28"/>
          <w:lang w:val="ru-RU"/>
        </w:rPr>
        <w:t>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152F53" w:rsidRPr="004E471F" w:rsidRDefault="009E493B">
      <w:pPr>
        <w:spacing w:after="0" w:line="264" w:lineRule="auto"/>
        <w:ind w:firstLine="600"/>
        <w:jc w:val="both"/>
        <w:rPr>
          <w:lang w:val="ru-RU"/>
        </w:rPr>
      </w:pPr>
      <w:r w:rsidRPr="004E471F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</w:t>
      </w:r>
      <w:r w:rsidRPr="004E471F">
        <w:rPr>
          <w:rFonts w:ascii="Times New Roman" w:hAnsi="Times New Roman"/>
          <w:color w:val="000000"/>
          <w:sz w:val="28"/>
          <w:lang w:val="ru-RU"/>
        </w:rPr>
        <w:t>авления уравнения или системы уравнений, интерпретировать в соответствии с контекстом задачи полученный результат.</w:t>
      </w:r>
    </w:p>
    <w:p w:rsidR="00152F53" w:rsidRPr="004E471F" w:rsidRDefault="009E493B">
      <w:pPr>
        <w:spacing w:after="0" w:line="264" w:lineRule="auto"/>
        <w:ind w:firstLine="600"/>
        <w:jc w:val="both"/>
        <w:rPr>
          <w:lang w:val="ru-RU"/>
        </w:rPr>
      </w:pPr>
      <w:r w:rsidRPr="004E471F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</w:t>
      </w:r>
      <w:r w:rsidRPr="004E471F">
        <w:rPr>
          <w:rFonts w:ascii="Times New Roman" w:hAnsi="Times New Roman"/>
          <w:color w:val="000000"/>
          <w:sz w:val="28"/>
          <w:lang w:val="ru-RU"/>
        </w:rPr>
        <w:t xml:space="preserve"> иллюстрацию множества решений неравенства, системы неравенств.</w:t>
      </w:r>
    </w:p>
    <w:p w:rsidR="00152F53" w:rsidRPr="004E471F" w:rsidRDefault="009E493B">
      <w:pPr>
        <w:spacing w:after="0" w:line="264" w:lineRule="auto"/>
        <w:ind w:firstLine="600"/>
        <w:jc w:val="both"/>
        <w:rPr>
          <w:lang w:val="ru-RU"/>
        </w:rPr>
      </w:pPr>
      <w:bookmarkStart w:id="15" w:name="_Toc124426243"/>
      <w:bookmarkEnd w:id="15"/>
      <w:r w:rsidRPr="004E471F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152F53" w:rsidRPr="004E471F" w:rsidRDefault="009E493B">
      <w:pPr>
        <w:spacing w:after="0" w:line="264" w:lineRule="auto"/>
        <w:ind w:firstLine="600"/>
        <w:jc w:val="both"/>
        <w:rPr>
          <w:lang w:val="ru-RU"/>
        </w:rPr>
      </w:pPr>
      <w:r w:rsidRPr="004E471F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</w:t>
      </w:r>
      <w:r w:rsidRPr="004E471F">
        <w:rPr>
          <w:rFonts w:ascii="Times New Roman" w:hAnsi="Times New Roman"/>
          <w:color w:val="000000"/>
          <w:sz w:val="28"/>
          <w:lang w:val="ru-RU"/>
        </w:rPr>
        <w:t>.</w:t>
      </w:r>
    </w:p>
    <w:p w:rsidR="00152F53" w:rsidRPr="004E471F" w:rsidRDefault="009E493B">
      <w:pPr>
        <w:spacing w:after="0"/>
        <w:ind w:firstLine="600"/>
        <w:jc w:val="both"/>
        <w:rPr>
          <w:lang w:val="ru-RU"/>
        </w:rPr>
      </w:pPr>
      <w:r w:rsidRPr="004E471F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152F53" w:rsidRPr="004E471F" w:rsidRDefault="009E493B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4E471F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4E471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4E471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4E471F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4E471F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4E471F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4E471F">
        <w:rPr>
          <w:rFonts w:ascii="Times New Roman" w:hAnsi="Times New Roman"/>
          <w:color w:val="000000"/>
          <w:sz w:val="28"/>
          <w:lang w:val="ru-RU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r w:rsidRPr="004E471F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4E471F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4E471F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4E471F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152F53" w:rsidRPr="004E471F" w:rsidRDefault="009E493B">
      <w:pPr>
        <w:spacing w:after="0" w:line="264" w:lineRule="auto"/>
        <w:ind w:firstLine="600"/>
        <w:jc w:val="both"/>
        <w:rPr>
          <w:lang w:val="ru-RU"/>
        </w:rPr>
      </w:pPr>
      <w:r w:rsidRPr="004E471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4E471F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4E471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152F53" w:rsidRPr="004E471F" w:rsidRDefault="009E493B">
      <w:pPr>
        <w:spacing w:after="0" w:line="264" w:lineRule="auto"/>
        <w:ind w:firstLine="600"/>
        <w:jc w:val="both"/>
        <w:rPr>
          <w:lang w:val="ru-RU"/>
        </w:rPr>
      </w:pPr>
      <w:bookmarkStart w:id="16" w:name="_Toc124426245"/>
      <w:bookmarkEnd w:id="16"/>
      <w:r w:rsidRPr="004E471F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152F53" w:rsidRPr="004E471F" w:rsidRDefault="009E493B">
      <w:pPr>
        <w:spacing w:after="0" w:line="264" w:lineRule="auto"/>
        <w:ind w:firstLine="600"/>
        <w:jc w:val="both"/>
        <w:rPr>
          <w:lang w:val="ru-RU"/>
        </w:rPr>
      </w:pPr>
      <w:r w:rsidRPr="004E471F">
        <w:rPr>
          <w:rFonts w:ascii="Times New Roman" w:hAnsi="Times New Roman"/>
          <w:color w:val="000000"/>
          <w:sz w:val="28"/>
          <w:lang w:val="ru-RU"/>
        </w:rPr>
        <w:t>Сравнивать и упоряд</w:t>
      </w:r>
      <w:r w:rsidRPr="004E471F">
        <w:rPr>
          <w:rFonts w:ascii="Times New Roman" w:hAnsi="Times New Roman"/>
          <w:color w:val="000000"/>
          <w:sz w:val="28"/>
          <w:lang w:val="ru-RU"/>
        </w:rPr>
        <w:t>очивать рациональные и иррациональные числа.</w:t>
      </w:r>
    </w:p>
    <w:p w:rsidR="00152F53" w:rsidRPr="004E471F" w:rsidRDefault="009E493B">
      <w:pPr>
        <w:spacing w:after="0" w:line="264" w:lineRule="auto"/>
        <w:ind w:firstLine="600"/>
        <w:jc w:val="both"/>
        <w:rPr>
          <w:lang w:val="ru-RU"/>
        </w:rPr>
      </w:pPr>
      <w:r w:rsidRPr="004E471F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152F53" w:rsidRPr="004E471F" w:rsidRDefault="009E493B">
      <w:pPr>
        <w:spacing w:after="0" w:line="264" w:lineRule="auto"/>
        <w:ind w:firstLine="600"/>
        <w:jc w:val="both"/>
        <w:rPr>
          <w:lang w:val="ru-RU"/>
        </w:rPr>
      </w:pPr>
      <w:r w:rsidRPr="004E471F">
        <w:rPr>
          <w:rFonts w:ascii="Times New Roman" w:hAnsi="Times New Roman"/>
          <w:color w:val="000000"/>
          <w:sz w:val="28"/>
          <w:lang w:val="ru-RU"/>
        </w:rPr>
        <w:t>Находить значения степеней с целыми показателями и корней, вычислять</w:t>
      </w:r>
      <w:r w:rsidRPr="004E471F">
        <w:rPr>
          <w:rFonts w:ascii="Times New Roman" w:hAnsi="Times New Roman"/>
          <w:color w:val="000000"/>
          <w:sz w:val="28"/>
          <w:lang w:val="ru-RU"/>
        </w:rPr>
        <w:t xml:space="preserve"> значения числовых выражений.</w:t>
      </w:r>
    </w:p>
    <w:p w:rsidR="00152F53" w:rsidRPr="004E471F" w:rsidRDefault="009E493B">
      <w:pPr>
        <w:spacing w:after="0" w:line="264" w:lineRule="auto"/>
        <w:ind w:firstLine="600"/>
        <w:jc w:val="both"/>
        <w:rPr>
          <w:lang w:val="ru-RU"/>
        </w:rPr>
      </w:pPr>
      <w:r w:rsidRPr="004E471F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152F53" w:rsidRPr="004E471F" w:rsidRDefault="009E493B">
      <w:pPr>
        <w:spacing w:after="0" w:line="264" w:lineRule="auto"/>
        <w:ind w:firstLine="600"/>
        <w:jc w:val="both"/>
        <w:rPr>
          <w:lang w:val="ru-RU"/>
        </w:rPr>
      </w:pPr>
      <w:bookmarkStart w:id="17" w:name="_Toc124426246"/>
      <w:bookmarkEnd w:id="17"/>
      <w:r w:rsidRPr="004E471F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152F53" w:rsidRPr="004E471F" w:rsidRDefault="009E493B">
      <w:pPr>
        <w:spacing w:after="0" w:line="264" w:lineRule="auto"/>
        <w:ind w:firstLine="600"/>
        <w:jc w:val="both"/>
        <w:rPr>
          <w:lang w:val="ru-RU"/>
        </w:rPr>
      </w:pPr>
      <w:r w:rsidRPr="004E471F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</w:t>
      </w:r>
      <w:r w:rsidRPr="004E471F">
        <w:rPr>
          <w:rFonts w:ascii="Times New Roman" w:hAnsi="Times New Roman"/>
          <w:color w:val="000000"/>
          <w:sz w:val="28"/>
          <w:lang w:val="ru-RU"/>
        </w:rPr>
        <w:t>равнения.</w:t>
      </w:r>
    </w:p>
    <w:p w:rsidR="00152F53" w:rsidRPr="004E471F" w:rsidRDefault="009E493B">
      <w:pPr>
        <w:spacing w:after="0" w:line="264" w:lineRule="auto"/>
        <w:ind w:firstLine="600"/>
        <w:jc w:val="both"/>
        <w:rPr>
          <w:lang w:val="ru-RU"/>
        </w:rPr>
      </w:pPr>
      <w:r w:rsidRPr="004E471F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152F53" w:rsidRPr="004E471F" w:rsidRDefault="009E493B">
      <w:pPr>
        <w:spacing w:after="0" w:line="264" w:lineRule="auto"/>
        <w:ind w:firstLine="600"/>
        <w:jc w:val="both"/>
        <w:rPr>
          <w:lang w:val="ru-RU"/>
        </w:rPr>
      </w:pPr>
      <w:r w:rsidRPr="004E471F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</w:t>
      </w:r>
      <w:r w:rsidRPr="004E471F">
        <w:rPr>
          <w:rFonts w:ascii="Times New Roman" w:hAnsi="Times New Roman"/>
          <w:color w:val="000000"/>
          <w:sz w:val="28"/>
          <w:lang w:val="ru-RU"/>
        </w:rPr>
        <w:t xml:space="preserve"> переменными.</w:t>
      </w:r>
    </w:p>
    <w:p w:rsidR="00152F53" w:rsidRPr="004E471F" w:rsidRDefault="009E493B">
      <w:pPr>
        <w:spacing w:after="0" w:line="264" w:lineRule="auto"/>
        <w:ind w:firstLine="600"/>
        <w:jc w:val="both"/>
        <w:rPr>
          <w:lang w:val="ru-RU"/>
        </w:rPr>
      </w:pPr>
      <w:r w:rsidRPr="004E471F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152F53" w:rsidRPr="004E471F" w:rsidRDefault="009E493B">
      <w:pPr>
        <w:spacing w:after="0" w:line="264" w:lineRule="auto"/>
        <w:ind w:firstLine="600"/>
        <w:jc w:val="both"/>
        <w:rPr>
          <w:lang w:val="ru-RU"/>
        </w:rPr>
      </w:pPr>
      <w:r w:rsidRPr="004E471F">
        <w:rPr>
          <w:rFonts w:ascii="Times New Roman" w:hAnsi="Times New Roman"/>
          <w:color w:val="000000"/>
          <w:sz w:val="28"/>
          <w:lang w:val="ru-RU"/>
        </w:rPr>
        <w:t xml:space="preserve">Решать линейные </w:t>
      </w:r>
      <w:r w:rsidRPr="004E471F">
        <w:rPr>
          <w:rFonts w:ascii="Times New Roman" w:hAnsi="Times New Roman"/>
          <w:color w:val="000000"/>
          <w:sz w:val="28"/>
          <w:lang w:val="ru-RU"/>
        </w:rPr>
        <w:t>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152F53" w:rsidRPr="004E471F" w:rsidRDefault="009E493B">
      <w:pPr>
        <w:spacing w:after="0" w:line="264" w:lineRule="auto"/>
        <w:ind w:firstLine="600"/>
        <w:jc w:val="both"/>
        <w:rPr>
          <w:lang w:val="ru-RU"/>
        </w:rPr>
      </w:pPr>
      <w:r w:rsidRPr="004E471F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</w:t>
      </w:r>
      <w:r w:rsidRPr="004E471F">
        <w:rPr>
          <w:rFonts w:ascii="Times New Roman" w:hAnsi="Times New Roman"/>
          <w:color w:val="000000"/>
          <w:sz w:val="28"/>
          <w:lang w:val="ru-RU"/>
        </w:rPr>
        <w:t>а числовой прямой, записывать решение с помощью символов.</w:t>
      </w:r>
    </w:p>
    <w:p w:rsidR="00152F53" w:rsidRPr="004E471F" w:rsidRDefault="009E493B">
      <w:pPr>
        <w:spacing w:after="0" w:line="264" w:lineRule="auto"/>
        <w:ind w:firstLine="600"/>
        <w:jc w:val="both"/>
        <w:rPr>
          <w:lang w:val="ru-RU"/>
        </w:rPr>
      </w:pPr>
      <w:r w:rsidRPr="004E471F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152F53" w:rsidRPr="004E471F" w:rsidRDefault="009E493B">
      <w:pPr>
        <w:spacing w:after="0" w:line="264" w:lineRule="auto"/>
        <w:ind w:firstLine="600"/>
        <w:jc w:val="both"/>
        <w:rPr>
          <w:lang w:val="ru-RU"/>
        </w:rPr>
      </w:pPr>
      <w:bookmarkStart w:id="18" w:name="_Toc124426247"/>
      <w:bookmarkEnd w:id="18"/>
      <w:r w:rsidRPr="004E471F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152F53" w:rsidRPr="004E471F" w:rsidRDefault="009E493B">
      <w:pPr>
        <w:spacing w:after="0" w:line="360" w:lineRule="auto"/>
        <w:ind w:firstLine="600"/>
        <w:jc w:val="both"/>
        <w:rPr>
          <w:lang w:val="ru-RU"/>
        </w:rPr>
      </w:pPr>
      <w:r w:rsidRPr="004E471F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4E471F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4E471F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4E471F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4E471F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4E471F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4E471F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4E471F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4E471F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4E471F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4E471F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4E471F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4E471F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4E471F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4E471F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4E471F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4E471F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4E471F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4E471F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4E471F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152F53" w:rsidRPr="004E471F" w:rsidRDefault="009E493B">
      <w:pPr>
        <w:spacing w:after="0" w:line="264" w:lineRule="auto"/>
        <w:ind w:firstLine="600"/>
        <w:jc w:val="both"/>
        <w:rPr>
          <w:lang w:val="ru-RU"/>
        </w:rPr>
      </w:pPr>
      <w:r w:rsidRPr="004E471F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152F53" w:rsidRPr="004E471F" w:rsidRDefault="009E493B">
      <w:pPr>
        <w:spacing w:after="0" w:line="264" w:lineRule="auto"/>
        <w:ind w:firstLine="600"/>
        <w:jc w:val="both"/>
        <w:rPr>
          <w:lang w:val="ru-RU"/>
        </w:rPr>
      </w:pPr>
      <w:r w:rsidRPr="004E471F">
        <w:rPr>
          <w:rFonts w:ascii="Times New Roman" w:hAnsi="Times New Roman"/>
          <w:color w:val="000000"/>
          <w:sz w:val="28"/>
          <w:lang w:val="ru-RU"/>
        </w:rPr>
        <w:t>Распозн</w:t>
      </w:r>
      <w:r w:rsidRPr="004E471F">
        <w:rPr>
          <w:rFonts w:ascii="Times New Roman" w:hAnsi="Times New Roman"/>
          <w:color w:val="000000"/>
          <w:sz w:val="28"/>
          <w:lang w:val="ru-RU"/>
        </w:rPr>
        <w:t>авать квадратичную функцию по формуле, приводить примеры квадратичных функций из реальной жизни, физики, геометрии.</w:t>
      </w:r>
    </w:p>
    <w:p w:rsidR="00152F53" w:rsidRPr="004E471F" w:rsidRDefault="009E493B">
      <w:pPr>
        <w:spacing w:after="0" w:line="264" w:lineRule="auto"/>
        <w:ind w:firstLine="600"/>
        <w:jc w:val="both"/>
        <w:rPr>
          <w:lang w:val="ru-RU"/>
        </w:rPr>
      </w:pPr>
      <w:r w:rsidRPr="004E471F">
        <w:rPr>
          <w:rFonts w:ascii="Times New Roman" w:hAnsi="Times New Roman"/>
          <w:b/>
          <w:color w:val="000000"/>
          <w:sz w:val="28"/>
          <w:lang w:val="ru-RU"/>
        </w:rPr>
        <w:lastRenderedPageBreak/>
        <w:t>Числовые последовательности и прогрессии</w:t>
      </w:r>
    </w:p>
    <w:p w:rsidR="00152F53" w:rsidRPr="004E471F" w:rsidRDefault="009E493B">
      <w:pPr>
        <w:spacing w:after="0" w:line="264" w:lineRule="auto"/>
        <w:ind w:firstLine="600"/>
        <w:jc w:val="both"/>
        <w:rPr>
          <w:lang w:val="ru-RU"/>
        </w:rPr>
      </w:pPr>
      <w:r w:rsidRPr="004E471F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152F53" w:rsidRPr="004E471F" w:rsidRDefault="009E493B">
      <w:pPr>
        <w:spacing w:after="0" w:line="264" w:lineRule="auto"/>
        <w:ind w:firstLine="600"/>
        <w:jc w:val="both"/>
        <w:rPr>
          <w:lang w:val="ru-RU"/>
        </w:rPr>
      </w:pPr>
      <w:r w:rsidRPr="004E471F">
        <w:rPr>
          <w:rFonts w:ascii="Times New Roman" w:hAnsi="Times New Roman"/>
          <w:color w:val="000000"/>
          <w:sz w:val="28"/>
          <w:lang w:val="ru-RU"/>
        </w:rPr>
        <w:t>Выполнять вычи</w:t>
      </w:r>
      <w:r w:rsidRPr="004E471F">
        <w:rPr>
          <w:rFonts w:ascii="Times New Roman" w:hAnsi="Times New Roman"/>
          <w:color w:val="000000"/>
          <w:sz w:val="28"/>
          <w:lang w:val="ru-RU"/>
        </w:rPr>
        <w:t xml:space="preserve">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4E471F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4E471F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152F53" w:rsidRPr="004E471F" w:rsidRDefault="009E493B">
      <w:pPr>
        <w:spacing w:after="0" w:line="264" w:lineRule="auto"/>
        <w:ind w:firstLine="600"/>
        <w:jc w:val="both"/>
        <w:rPr>
          <w:lang w:val="ru-RU"/>
        </w:rPr>
      </w:pPr>
      <w:r w:rsidRPr="004E471F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152F53" w:rsidRPr="004E471F" w:rsidRDefault="009E493B">
      <w:pPr>
        <w:spacing w:after="0" w:line="264" w:lineRule="auto"/>
        <w:ind w:firstLine="600"/>
        <w:jc w:val="both"/>
        <w:rPr>
          <w:lang w:val="ru-RU"/>
        </w:rPr>
      </w:pPr>
      <w:r w:rsidRPr="004E471F">
        <w:rPr>
          <w:rFonts w:ascii="Times New Roman" w:hAnsi="Times New Roman"/>
          <w:color w:val="000000"/>
          <w:sz w:val="28"/>
          <w:lang w:val="ru-RU"/>
        </w:rPr>
        <w:t>Решать задачи, связанные с числовыми последовательностями, в том числе задач</w:t>
      </w:r>
      <w:r w:rsidRPr="004E471F">
        <w:rPr>
          <w:rFonts w:ascii="Times New Roman" w:hAnsi="Times New Roman"/>
          <w:color w:val="000000"/>
          <w:sz w:val="28"/>
          <w:lang w:val="ru-RU"/>
        </w:rPr>
        <w:t>и из реальной жизни (с использованием калькулятора, цифровых технологий).</w:t>
      </w:r>
      <w:bookmarkStart w:id="19" w:name="_Toc124426249"/>
      <w:bookmarkEnd w:id="19"/>
    </w:p>
    <w:p w:rsidR="00152F53" w:rsidRPr="004E471F" w:rsidRDefault="00152F53">
      <w:pPr>
        <w:rPr>
          <w:lang w:val="ru-RU"/>
        </w:rPr>
        <w:sectPr w:rsidR="00152F53" w:rsidRPr="004E471F">
          <w:pgSz w:w="11906" w:h="16383"/>
          <w:pgMar w:top="1134" w:right="850" w:bottom="1134" w:left="1701" w:header="720" w:footer="720" w:gutter="0"/>
          <w:cols w:space="720"/>
        </w:sectPr>
      </w:pPr>
      <w:bookmarkStart w:id="20" w:name="block-75698246"/>
    </w:p>
    <w:p w:rsidR="00152F53" w:rsidRDefault="009E493B">
      <w:pPr>
        <w:spacing w:after="0"/>
        <w:ind w:left="120"/>
      </w:pPr>
      <w:bookmarkStart w:id="21" w:name="block-75698247"/>
      <w:bookmarkEnd w:id="20"/>
      <w:r w:rsidRPr="004E471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52F53" w:rsidRDefault="009E49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82"/>
        <w:gridCol w:w="4531"/>
        <w:gridCol w:w="1598"/>
        <w:gridCol w:w="1843"/>
        <w:gridCol w:w="1912"/>
        <w:gridCol w:w="2839"/>
      </w:tblGrid>
      <w:tr w:rsidR="00152F53">
        <w:trPr>
          <w:trHeight w:val="144"/>
          <w:tblCellSpacing w:w="0" w:type="dxa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52F53" w:rsidRDefault="00152F5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52F53" w:rsidRDefault="00152F5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52F53" w:rsidRDefault="00152F53">
            <w:pPr>
              <w:spacing w:after="0"/>
              <w:ind w:left="135"/>
            </w:pPr>
          </w:p>
        </w:tc>
      </w:tr>
      <w:tr w:rsidR="00152F53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2F53" w:rsidRDefault="00152F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2F53" w:rsidRDefault="00152F53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52F53" w:rsidRDefault="00152F53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52F53" w:rsidRDefault="00152F53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52F53" w:rsidRDefault="00152F5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2F53" w:rsidRDefault="00152F53"/>
        </w:tc>
      </w:tr>
      <w:tr w:rsidR="00152F53" w:rsidRPr="004E471F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/>
              <w:ind w:left="135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/>
              <w:ind w:left="135"/>
              <w:jc w:val="center"/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52F53" w:rsidRDefault="00152F5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/>
              <w:ind w:left="135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4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52F53" w:rsidRDefault="00152F5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/>
              <w:ind w:left="135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4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52F53" w:rsidRDefault="00152F5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/>
              <w:ind w:left="135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4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52F53" w:rsidRDefault="00152F5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/>
              <w:ind w:left="135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4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52F53" w:rsidRDefault="00152F5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/>
              <w:ind w:left="135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4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52F53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/>
              <w:ind w:left="135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/>
              <w:ind w:left="135"/>
              <w:jc w:val="center"/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52F53" w:rsidRDefault="00152F53"/>
        </w:tc>
      </w:tr>
    </w:tbl>
    <w:p w:rsidR="00152F53" w:rsidRDefault="00152F53">
      <w:pPr>
        <w:sectPr w:rsidR="00152F5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52F53" w:rsidRDefault="009E49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82"/>
        <w:gridCol w:w="4531"/>
        <w:gridCol w:w="1598"/>
        <w:gridCol w:w="1843"/>
        <w:gridCol w:w="1912"/>
        <w:gridCol w:w="2790"/>
      </w:tblGrid>
      <w:tr w:rsidR="00152F53">
        <w:trPr>
          <w:trHeight w:val="144"/>
          <w:tblCellSpacing w:w="0" w:type="dxa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52F53" w:rsidRDefault="00152F5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52F53" w:rsidRDefault="00152F5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52F53" w:rsidRDefault="00152F53">
            <w:pPr>
              <w:spacing w:after="0"/>
              <w:ind w:left="135"/>
            </w:pPr>
          </w:p>
        </w:tc>
      </w:tr>
      <w:tr w:rsidR="00152F53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2F53" w:rsidRDefault="00152F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2F53" w:rsidRDefault="00152F53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52F53" w:rsidRDefault="00152F53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52F53" w:rsidRDefault="00152F53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52F53" w:rsidRDefault="00152F5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2F53" w:rsidRDefault="00152F53"/>
        </w:tc>
      </w:tr>
      <w:tr w:rsidR="00152F53" w:rsidRPr="004E471F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/>
              <w:ind w:left="135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/>
              <w:ind w:left="135"/>
              <w:jc w:val="center"/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52F53" w:rsidRDefault="00152F5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52F53" w:rsidRDefault="00152F5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/>
              <w:ind w:left="135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E4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/>
              <w:ind w:left="135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/>
              <w:ind w:left="135"/>
              <w:jc w:val="center"/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52F53" w:rsidRDefault="00152F5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52F53" w:rsidRDefault="00152F5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/>
              <w:ind w:left="135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E4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Алгебраические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52F53" w:rsidRDefault="00152F5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/>
              <w:ind w:left="135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E4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52F53" w:rsidRDefault="00152F5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/>
              <w:ind w:left="135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E4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/>
              <w:ind w:left="135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/>
              <w:ind w:left="135"/>
              <w:jc w:val="center"/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52F53" w:rsidRDefault="00152F5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/>
              <w:ind w:left="135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E4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/>
              <w:ind w:left="135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/>
              <w:ind w:left="135"/>
              <w:jc w:val="center"/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52F53" w:rsidRDefault="00152F5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52F53" w:rsidRDefault="00152F5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/>
              <w:ind w:left="135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E4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52F53" w:rsidRDefault="00152F5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/>
              <w:ind w:left="135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E4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52F53" w:rsidRDefault="00152F5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52F53" w:rsidRDefault="00152F5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/>
              <w:ind w:left="135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E4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52F53" w:rsidRDefault="00152F5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52F53" w:rsidRDefault="00152F5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/>
              <w:ind w:left="135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E4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52F53" w:rsidRDefault="00152F5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/>
              <w:ind w:left="135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E4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52F53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/>
              <w:ind w:left="135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/>
              <w:ind w:left="135"/>
              <w:jc w:val="center"/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52F53" w:rsidRDefault="00152F53"/>
        </w:tc>
      </w:tr>
    </w:tbl>
    <w:p w:rsidR="00152F53" w:rsidRDefault="00152F53">
      <w:pPr>
        <w:sectPr w:rsidR="00152F5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52F53" w:rsidRDefault="009E49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8"/>
        <w:gridCol w:w="4715"/>
        <w:gridCol w:w="1504"/>
        <w:gridCol w:w="1843"/>
        <w:gridCol w:w="1912"/>
        <w:gridCol w:w="2839"/>
      </w:tblGrid>
      <w:tr w:rsidR="00152F53">
        <w:trPr>
          <w:trHeight w:val="144"/>
          <w:tblCellSpacing w:w="0" w:type="dxa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52F53" w:rsidRDefault="00152F53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52F53" w:rsidRDefault="00152F5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52F53" w:rsidRDefault="00152F53">
            <w:pPr>
              <w:spacing w:after="0"/>
              <w:ind w:left="135"/>
            </w:pPr>
          </w:p>
        </w:tc>
      </w:tr>
      <w:tr w:rsidR="00152F53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2F53" w:rsidRDefault="00152F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2F53" w:rsidRDefault="00152F53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52F53" w:rsidRDefault="00152F53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52F53" w:rsidRDefault="00152F53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52F53" w:rsidRDefault="00152F5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2F53" w:rsidRDefault="00152F53"/>
        </w:tc>
      </w:tr>
      <w:tr w:rsidR="00152F53" w:rsidRPr="004E471F">
        <w:trPr>
          <w:trHeight w:val="144"/>
          <w:tblCellSpacing w:w="0" w:type="dxa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/>
              <w:ind w:left="135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/>
              <w:ind w:left="135"/>
              <w:jc w:val="center"/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52F53" w:rsidRDefault="00152F53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52F53" w:rsidRDefault="00152F53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/>
              <w:ind w:left="135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4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/>
              <w:ind w:left="135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</w:t>
            </w: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/>
              <w:ind w:left="135"/>
              <w:jc w:val="center"/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52F53" w:rsidRDefault="00152F53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/>
              <w:ind w:left="135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4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/>
              <w:ind w:left="135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/>
              <w:ind w:left="135"/>
              <w:jc w:val="center"/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52F53" w:rsidRDefault="00152F53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/>
              <w:ind w:left="135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4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52F53" w:rsidRDefault="00152F53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/>
              <w:ind w:left="135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4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52F53" w:rsidRDefault="00152F53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/>
              <w:ind w:left="135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4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52F53" w:rsidRDefault="00152F53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/>
              <w:ind w:left="135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4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52F53" w:rsidRDefault="00152F53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/>
              <w:ind w:left="135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47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52F53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/>
              <w:ind w:left="135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/>
              <w:ind w:left="135"/>
              <w:jc w:val="center"/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52F53" w:rsidRDefault="00152F53"/>
        </w:tc>
      </w:tr>
    </w:tbl>
    <w:p w:rsidR="00152F53" w:rsidRDefault="00152F53">
      <w:pPr>
        <w:sectPr w:rsidR="00152F53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21"/>
    <w:p w:rsidR="00152F53" w:rsidRPr="004E471F" w:rsidRDefault="009E493B">
      <w:pPr>
        <w:spacing w:before="199" w:after="199" w:line="336" w:lineRule="auto"/>
        <w:ind w:left="120"/>
        <w:rPr>
          <w:lang w:val="ru-RU"/>
        </w:rPr>
      </w:pPr>
      <w:r w:rsidRPr="004E471F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:rsidR="00152F53" w:rsidRPr="004E471F" w:rsidRDefault="00152F53">
      <w:pPr>
        <w:spacing w:before="199" w:after="199" w:line="336" w:lineRule="auto"/>
        <w:ind w:left="120"/>
        <w:rPr>
          <w:lang w:val="ru-RU"/>
        </w:rPr>
      </w:pPr>
    </w:p>
    <w:p w:rsidR="00152F53" w:rsidRDefault="009E493B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152F53" w:rsidRDefault="00152F53">
      <w:pPr>
        <w:spacing w:after="0"/>
        <w:ind w:left="120"/>
      </w:pPr>
    </w:p>
    <w:tbl>
      <w:tblPr>
        <w:tblW w:w="0" w:type="auto"/>
        <w:tblCellSpacing w:w="0" w:type="dxa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93"/>
        <w:gridCol w:w="7389"/>
      </w:tblGrid>
      <w:tr w:rsidR="00152F53" w:rsidRPr="004E471F">
        <w:trPr>
          <w:trHeight w:val="144"/>
          <w:tblCellSpacing w:w="0" w:type="dxa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/>
              <w:ind w:left="272"/>
              <w:rPr>
                <w:lang w:val="ru-RU"/>
              </w:rPr>
            </w:pPr>
            <w:r w:rsidRPr="004E471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152F53">
        <w:trPr>
          <w:trHeight w:val="144"/>
          <w:tblCellSpacing w:w="0" w:type="dxa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Выполнять, сочетая устные и письменные приёмы, арифметические действия с рациональными числами</w:t>
            </w:r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Находить значения </w:t>
            </w: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числовых выражений, применять разнообразные способы и приёмы вычисления значений дробных выражений, содержащих обыкновенные и десятичные дроби</w:t>
            </w:r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Переходить от одной формы записи чисел к другой (преобразовывать десятичную дробь в обыкновенную, </w:t>
            </w: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обыкновенную в десятичную, в частности, в бесконечную десятичную дробь)</w:t>
            </w:r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и упорядочивать рациональные числа</w:t>
            </w:r>
          </w:p>
        </w:tc>
      </w:tr>
      <w:tr w:rsidR="00152F53">
        <w:trPr>
          <w:trHeight w:val="144"/>
          <w:tblCellSpacing w:w="0" w:type="dxa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Округлять числа</w:t>
            </w:r>
          </w:p>
        </w:tc>
      </w:tr>
      <w:tr w:rsidR="00152F53">
        <w:trPr>
          <w:trHeight w:val="144"/>
          <w:tblCellSpacing w:w="0" w:type="dxa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both"/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Выполнять прикидку и оценку результата вычислений, оценку значений числовых выражений.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Выполнять действия </w:t>
            </w:r>
            <w:r>
              <w:rPr>
                <w:rFonts w:ascii="Times New Roman" w:hAnsi="Times New Roman"/>
                <w:color w:val="000000"/>
                <w:sz w:val="24"/>
              </w:rPr>
              <w:t>со степенями с натуральными показателями</w:t>
            </w:r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признаки делимости, разложение на множители натуральных чисел</w:t>
            </w:r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Решать практико-ориентированные задачи, связанные с отношением величин, пропорциональностью величин, процентами, интерпретировать рез</w:t>
            </w: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ультаты решения задач с учётом ограничений, связанных со свойствами рассматриваемых объектов</w:t>
            </w:r>
          </w:p>
        </w:tc>
      </w:tr>
      <w:tr w:rsidR="00152F53">
        <w:trPr>
          <w:trHeight w:val="144"/>
          <w:tblCellSpacing w:w="0" w:type="dxa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алгебраическую терминологию и символику, применять её в процессе освоения учебного материала</w:t>
            </w:r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Находить значения </w:t>
            </w: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буквенных выражений при заданных значениях переменных</w:t>
            </w:r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преобразования целого выражения в многочлен приведением подобных слагаемых, раскрытием скобок</w:t>
            </w:r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Выполнять умножение одночлена на многочлен и многочлена на многочлен, применять формулы </w:t>
            </w: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квадрата суммы и квадрата разности</w:t>
            </w:r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</w:t>
            </w:r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преобразования многочленов для решения </w:t>
            </w: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различных задач из математики, смежных предметов, из реальной практики</w:t>
            </w:r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свойства степеней с натуральными показателями для преобразования выражений</w:t>
            </w:r>
          </w:p>
        </w:tc>
      </w:tr>
      <w:tr w:rsidR="00152F53">
        <w:trPr>
          <w:trHeight w:val="144"/>
          <w:tblCellSpacing w:w="0" w:type="dxa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152F53">
        <w:trPr>
          <w:trHeight w:val="144"/>
          <w:tblCellSpacing w:w="0" w:type="dxa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both"/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Решать линейные уравнения с одной переменной, применяя </w:t>
            </w: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перехода от исходного уравнения к равносильному ему. </w:t>
            </w:r>
            <w:r>
              <w:rPr>
                <w:rFonts w:ascii="Times New Roman" w:hAnsi="Times New Roman"/>
                <w:color w:val="000000"/>
                <w:sz w:val="24"/>
              </w:rPr>
              <w:t>Проверять, является ли число корнем уравнения</w:t>
            </w:r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графические методы при решении линейных уравнений и их систем</w:t>
            </w:r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Подбирать примеры пар чисел, являющихся решением линейного уравнени</w:t>
            </w: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я с двумя переменными</w:t>
            </w:r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Строить в координатной плоскости график линейного уравнения с двумя переменными; пользуясь графиком, приводить примеры решения уравнения</w:t>
            </w:r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Решать системы двух линейных уравнений с двумя переменными, в том числе графически</w:t>
            </w:r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</w:t>
            </w:r>
          </w:p>
        </w:tc>
      </w:tr>
      <w:tr w:rsidR="00152F53">
        <w:trPr>
          <w:trHeight w:val="144"/>
          <w:tblCellSpacing w:w="0" w:type="dxa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на координатной прямой точки, соответствующи</w:t>
            </w: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е заданным координатам, лучи, отрезки, интервалы, записывать числовые промежутки на алгебраическом языке</w:t>
            </w:r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Отмечать в координатной плоскости точки по заданным координатам</w:t>
            </w:r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Строить графики линейных функций. Строить график функции </w:t>
            </w:r>
            <w:r>
              <w:rPr>
                <w:rFonts w:ascii="Times New Roman" w:hAnsi="Times New Roman"/>
                <w:color w:val="333333"/>
                <w:sz w:val="24"/>
                <w:shd w:val="clear" w:color="auto" w:fill="FFFFFF"/>
              </w:rPr>
              <w:t>y</w:t>
            </w:r>
            <w:r w:rsidRPr="004E471F">
              <w:rPr>
                <w:rFonts w:ascii="Times New Roman" w:hAnsi="Times New Roman"/>
                <w:color w:val="333333"/>
                <w:sz w:val="24"/>
                <w:shd w:val="clear" w:color="auto" w:fill="FFFFFF"/>
                <w:lang w:val="ru-RU"/>
              </w:rPr>
              <w:t xml:space="preserve"> = |х|</w:t>
            </w:r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с помощью функций известные зависимости между величинами: скорость, время, расстояние, цену, количество, стоимость, производительность, время, объём работы</w:t>
            </w:r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значение функции по значению её аргумента</w:t>
            </w:r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графический способ п</w:t>
            </w: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редставления и анализа информации, извлекать и интерпретировать информацию из графиков реальных процессов и зависимостей</w:t>
            </w:r>
          </w:p>
        </w:tc>
      </w:tr>
    </w:tbl>
    <w:p w:rsidR="00152F53" w:rsidRPr="004E471F" w:rsidRDefault="00152F53">
      <w:pPr>
        <w:spacing w:after="0"/>
        <w:ind w:left="120"/>
        <w:rPr>
          <w:lang w:val="ru-RU"/>
        </w:rPr>
      </w:pPr>
    </w:p>
    <w:p w:rsidR="00152F53" w:rsidRPr="004E471F" w:rsidRDefault="00152F53">
      <w:pPr>
        <w:spacing w:before="199" w:after="199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52F53" w:rsidRPr="004E471F" w:rsidRDefault="00152F53">
      <w:pPr>
        <w:spacing w:before="199" w:after="199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52F53" w:rsidRPr="004E471F" w:rsidRDefault="00152F53">
      <w:pPr>
        <w:spacing w:before="199" w:after="199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52F53" w:rsidRPr="004E471F" w:rsidRDefault="00152F53">
      <w:pPr>
        <w:spacing w:before="199" w:after="199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52F53" w:rsidRPr="004E471F" w:rsidRDefault="00152F53">
      <w:pPr>
        <w:spacing w:before="199" w:after="199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52F53" w:rsidRPr="004E471F" w:rsidRDefault="00152F53">
      <w:pPr>
        <w:spacing w:before="199" w:after="199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52F53" w:rsidRPr="004E471F" w:rsidRDefault="00152F53">
      <w:pPr>
        <w:spacing w:before="199" w:after="199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52F53" w:rsidRDefault="009E493B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152F53" w:rsidRDefault="00152F53">
      <w:pPr>
        <w:spacing w:after="0"/>
        <w:ind w:left="120"/>
      </w:pPr>
    </w:p>
    <w:tbl>
      <w:tblPr>
        <w:tblW w:w="0" w:type="auto"/>
        <w:tblCellSpacing w:w="0" w:type="dxa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93"/>
        <w:gridCol w:w="7389"/>
      </w:tblGrid>
      <w:tr w:rsidR="00152F53" w:rsidRPr="004E471F">
        <w:trPr>
          <w:trHeight w:val="144"/>
          <w:tblCellSpacing w:w="0" w:type="dxa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/>
              <w:ind w:left="272"/>
              <w:rPr>
                <w:lang w:val="ru-RU"/>
              </w:rPr>
            </w:pPr>
            <w:r w:rsidRPr="004E471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152F53">
        <w:trPr>
          <w:trHeight w:val="144"/>
          <w:tblCellSpacing w:w="0" w:type="dxa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начальные представления о множестве действительных чисел для сравнения, округления и вычислений, изображать</w:t>
            </w: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действительные числа точками на координатной прямой</w:t>
            </w:r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понятие арифметического квадратного корня, находить квадратные корни, используя при необходимости </w:t>
            </w: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калькулятор, выполнять преобразования выражений, содержащих квадратные корни, используя св</w:t>
            </w: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ойства корней</w:t>
            </w:r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записи больших и малых чисел с помощью десятичных дробей и степеней числа 10</w:t>
            </w:r>
          </w:p>
        </w:tc>
      </w:tr>
      <w:tr w:rsidR="00152F53">
        <w:trPr>
          <w:trHeight w:val="144"/>
          <w:tblCellSpacing w:w="0" w:type="dxa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понятие степени с целым показателем, выполнять преобразования выражений, содержащих степени с целым </w:t>
            </w: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показателем</w:t>
            </w:r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тождественные преобразования рациональных выражений на основе правил действий над многочленами и алгебраическими дробями</w:t>
            </w:r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Раскладывать квадратный трёхчлен на множители</w:t>
            </w:r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преобразования выражений для решения разли</w:t>
            </w: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чных задач из математики, смежных предметов, из реальной практики</w:t>
            </w:r>
          </w:p>
        </w:tc>
      </w:tr>
      <w:tr w:rsidR="00152F53">
        <w:trPr>
          <w:trHeight w:val="144"/>
          <w:tblCellSpacing w:w="0" w:type="dxa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Решать линейные, квадратные уравнения и рациональные уравнения, сводящиеся к ним, системы двух уравнений с двумя переменными</w:t>
            </w:r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Проводить простейшие </w:t>
            </w: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</w:t>
            </w:r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Переходить от словесной формулировки задачи к её алгебра</w:t>
            </w: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ической модели с помощью составления уравнения или системы уравнений, интерпретировать в соответствии с контекстом задачи полученный результат</w:t>
            </w:r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свойства числовых неравенств для сравнения, оценки, решать линейные неравенства с одной переменной</w:t>
            </w: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их системы, давать графическую иллюстрацию множества решений неравенства, системы неравенств</w:t>
            </w:r>
          </w:p>
        </w:tc>
      </w:tr>
      <w:tr w:rsidR="00152F53">
        <w:trPr>
          <w:trHeight w:val="144"/>
          <w:tblCellSpacing w:w="0" w:type="dxa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</w:t>
            </w: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пределять свойства функции </w:t>
            </w: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её графику</w:t>
            </w:r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Строить графики элементарных функций вида:  </w:t>
            </w:r>
          </w:p>
          <w:p w:rsidR="00152F53" w:rsidRDefault="009E493B">
            <m:oMathPara>
              <m:oMath>
                <m:r>
                  <w:rPr>
                    <w:rFonts w:ascii="Cambria Math" w:eastAsia="Cambria Math" w:hAnsi="Cambria Math" w:cs="Cambria Math"/>
                  </w:rPr>
                  <m:t>y</m:t>
                </m:r>
                <m:r>
                  <w:rPr>
                    <w:rFonts w:ascii="Cambria Math" w:eastAsia="Cambria Math" w:hAnsi="Cambria Math" w:cs="Cambria Math"/>
                  </w:rPr>
                  <m:t>=</m:t>
                </m:r>
                <m:r>
                  <w:rPr>
                    <w:rFonts w:ascii="Cambria Math" w:eastAsia="Cambria Math" w:hAnsi="Cambria Math" w:cs="Cambria Math"/>
                  </w:rPr>
                  <m:t>k</m:t>
                </m:r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</w:rPr>
                  <m:t>/</m:t>
                </m:r>
                <m:r>
                  <w:rPr>
                    <w:rFonts w:ascii="Cambria Math" w:eastAsia="Cambria Math" w:hAnsi="Cambria Math" w:cs="Cambria Math"/>
                  </w:rPr>
                  <m:t>x</m:t>
                </m:r>
              </m:oMath>
            </m:oMathPara>
          </w:p>
          <w:p w:rsidR="00152F53" w:rsidRDefault="00152F53">
            <w:pPr>
              <w:spacing w:after="0" w:line="288" w:lineRule="auto"/>
              <w:ind w:left="314"/>
              <w:jc w:val="both"/>
            </w:pPr>
          </w:p>
          <w:p w:rsidR="00152F53" w:rsidRPr="004E471F" w:rsidRDefault="009E493B">
            <w:pPr>
              <w:spacing w:after="0" w:line="288" w:lineRule="auto"/>
              <w:ind w:left="314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y</w:t>
            </w:r>
          </w:p>
          <w:p w:rsidR="00152F53" w:rsidRPr="004E471F" w:rsidRDefault="009E493B">
            <w:pPr>
              <w:spacing w:after="0" w:line="288" w:lineRule="auto"/>
              <w:ind w:left="314"/>
              <w:jc w:val="both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</w:p>
          <w:p w:rsidR="00152F53" w:rsidRPr="004E471F" w:rsidRDefault="00152F53">
            <w:pPr>
              <w:spacing w:after="0" w:line="288" w:lineRule="auto"/>
              <w:ind w:left="314"/>
              <w:jc w:val="both"/>
              <w:rPr>
                <w:lang w:val="ru-RU"/>
              </w:rPr>
            </w:pPr>
          </w:p>
          <w:p w:rsidR="00152F53" w:rsidRPr="004E471F" w:rsidRDefault="009E493B">
            <w:pPr>
              <w:spacing w:after="0" w:line="288" w:lineRule="auto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k</w:t>
            </w: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x</w:t>
            </w:r>
          </w:p>
          <w:p w:rsidR="00152F53" w:rsidRPr="004E471F" w:rsidRDefault="009E493B">
            <w:pPr>
              <w:spacing w:after="0" w:line="288" w:lineRule="auto"/>
              <w:jc w:val="both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|х|, описывать свойства числовой функции по её графику</w:t>
            </w:r>
          </w:p>
        </w:tc>
      </w:tr>
    </w:tbl>
    <w:p w:rsidR="00152F53" w:rsidRPr="004E471F" w:rsidRDefault="00152F53">
      <w:pPr>
        <w:spacing w:after="0"/>
        <w:ind w:left="120"/>
        <w:rPr>
          <w:lang w:val="ru-RU"/>
        </w:rPr>
      </w:pPr>
    </w:p>
    <w:p w:rsidR="00152F53" w:rsidRPr="004E471F" w:rsidRDefault="00152F53">
      <w:pPr>
        <w:spacing w:before="199" w:after="199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52F53" w:rsidRPr="004E471F" w:rsidRDefault="00152F53">
      <w:pPr>
        <w:spacing w:before="199" w:after="199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52F53" w:rsidRPr="004E471F" w:rsidRDefault="00152F53">
      <w:pPr>
        <w:spacing w:before="199" w:after="199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52F53" w:rsidRPr="004E471F" w:rsidRDefault="00152F53">
      <w:pPr>
        <w:spacing w:before="199" w:after="199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52F53" w:rsidRPr="004E471F" w:rsidRDefault="00152F53">
      <w:pPr>
        <w:spacing w:before="199" w:after="199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52F53" w:rsidRDefault="009E493B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152F53" w:rsidRDefault="00152F53">
      <w:pPr>
        <w:spacing w:after="0"/>
        <w:ind w:left="120"/>
      </w:pPr>
    </w:p>
    <w:tbl>
      <w:tblPr>
        <w:tblW w:w="0" w:type="auto"/>
        <w:tblCellSpacing w:w="0" w:type="dxa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93"/>
        <w:gridCol w:w="7389"/>
      </w:tblGrid>
      <w:tr w:rsidR="00152F53" w:rsidRPr="004E471F">
        <w:trPr>
          <w:trHeight w:val="144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/>
              <w:ind w:left="272"/>
              <w:rPr>
                <w:lang w:val="ru-RU"/>
              </w:rPr>
            </w:pPr>
            <w:r w:rsidRPr="004E471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152F53">
        <w:trPr>
          <w:trHeight w:val="144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и упорядочивать рациональные и иррациональные числа</w:t>
            </w:r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Выполнять арифметические действия с рациональными </w:t>
            </w: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числами, сочетая устные и письменные приёмы, выполнять вычисления с иррациональными числами</w:t>
            </w:r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значения степеней с целыми показателями и корней, вычислять значения числовых выражений</w:t>
            </w:r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Округлять действительные числа, выполнять прикидку </w:t>
            </w: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результата вычислений, оценку числовых выражений</w:t>
            </w:r>
          </w:p>
        </w:tc>
      </w:tr>
      <w:tr w:rsidR="00152F53">
        <w:trPr>
          <w:trHeight w:val="144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Решать линейные и квадратные уравнения, уравнения, сводящиеся к ним, простейшие дробно-</w:t>
            </w:r>
            <w:bookmarkStart w:id="22" w:name="_GoBack"/>
            <w:bookmarkEnd w:id="22"/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уравнения</w:t>
            </w:r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Решать системы двух линейных уравнений с двумя переменными и</w:t>
            </w: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системы двух уравнений, в которых одно уравнение не является линейным</w:t>
            </w:r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Решать текстовые задачи алгебраическим способом с помощью составления уравнения или системы двух уравнений с двумя переменными</w:t>
            </w:r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Проводить простейшие исследования уравнений и </w:t>
            </w: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систем уравнений, в том числе с применением графических представлений (например, устанавливать, имеет ли уравнение или система уравнений решения, если имеет, то сколько)</w:t>
            </w:r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Решать линейные неравенства, квадратные неравенства, изображать решение неравенст</w:t>
            </w: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в на числовой прямой, записывать решение с помощью символов</w:t>
            </w:r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</w:t>
            </w:r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неравенства при решении различных задач</w:t>
            </w:r>
          </w:p>
        </w:tc>
      </w:tr>
      <w:tr w:rsidR="00152F53">
        <w:trPr>
          <w:trHeight w:val="144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+</w:t>
            </w:r>
            <w:r>
              <w:rPr>
                <w:rFonts w:ascii="Times New Roman" w:hAnsi="Times New Roman"/>
                <w:color w:val="000000"/>
                <w:sz w:val="24"/>
              </w:rPr>
              <w:t>b</w:t>
            </w:r>
            <w:r w:rsidRPr="004E471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</w:t>
            </w:r>
            <w:r w:rsidRPr="004E471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</w:t>
            </w:r>
            <w:r w:rsidRPr="004E471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x</w:t>
            </w:r>
            <w:r w:rsidRPr="004E471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</w:t>
            </w:r>
            <w:r w:rsidRPr="004E471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x</w:t>
            </w:r>
            <w:r w:rsidRPr="004E471F"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  <w:lang w:val="ru-RU"/>
              </w:rPr>
              <w:t>²+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bx</w:t>
            </w:r>
            <w:r w:rsidRPr="004E471F"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  <w:lang w:val="ru-RU"/>
              </w:rPr>
              <w:t>+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c</w:t>
            </w:r>
            <w:r w:rsidRPr="004E471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 зависимости от значений </w:t>
            </w: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коэффициентов, описывать свойства функций</w:t>
            </w:r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Показывать схематически расположение на координатной плоскости графиков функций вида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rtl/>
              </w:rPr>
              <w:t>٧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 и описывать свойства функций</w:t>
            </w:r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Строить и изображать схематически графики квадратичных функций, описывать </w:t>
            </w: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квадратичных функций по их графикам</w:t>
            </w:r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квадратичную функцию по формуле, приводить </w:t>
            </w: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примеры квадратичных функций из реальной жизни, физики, геометрии</w:t>
            </w:r>
          </w:p>
        </w:tc>
      </w:tr>
      <w:tr w:rsidR="00152F53">
        <w:trPr>
          <w:trHeight w:val="144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Арифметическая и геометрическая прогрессии </w:t>
            </w:r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арифметическую и </w:t>
            </w: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геометрическую прогрессии при разных способах задания</w:t>
            </w:r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Выполнять вычисления с использованием формул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члены последовательности точками на координатной плоскости</w:t>
            </w:r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Решать задачи, связанные с числовыми последовательностями, в том числе задачи из реальной жизни (с использованием калькулятора, цифровых технологий) </w:t>
            </w:r>
          </w:p>
        </w:tc>
      </w:tr>
    </w:tbl>
    <w:p w:rsidR="00152F53" w:rsidRPr="004E471F" w:rsidRDefault="00152F53">
      <w:pPr>
        <w:rPr>
          <w:lang w:val="ru-RU"/>
        </w:rPr>
        <w:sectPr w:rsidR="00152F53" w:rsidRPr="004E471F">
          <w:pgSz w:w="11906" w:h="16383"/>
          <w:pgMar w:top="1134" w:right="850" w:bottom="1134" w:left="1701" w:header="720" w:footer="720" w:gutter="0"/>
          <w:cols w:space="720"/>
        </w:sectPr>
      </w:pPr>
      <w:bookmarkStart w:id="23" w:name="block-75698252"/>
    </w:p>
    <w:bookmarkEnd w:id="23"/>
    <w:p w:rsidR="00152F53" w:rsidRDefault="009E493B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152F53" w:rsidRDefault="00152F53">
      <w:pPr>
        <w:spacing w:before="199" w:after="199" w:line="336" w:lineRule="auto"/>
        <w:ind w:left="120"/>
      </w:pPr>
    </w:p>
    <w:p w:rsidR="00152F53" w:rsidRDefault="009E493B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152F53" w:rsidRDefault="00152F53">
      <w:pPr>
        <w:spacing w:after="0"/>
        <w:ind w:left="120"/>
      </w:pPr>
    </w:p>
    <w:tbl>
      <w:tblPr>
        <w:tblW w:w="0" w:type="auto"/>
        <w:tblCellSpacing w:w="0" w:type="dxa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23"/>
        <w:gridCol w:w="8059"/>
      </w:tblGrid>
      <w:tr w:rsidR="00152F53">
        <w:trPr>
          <w:trHeight w:val="144"/>
          <w:tblCellSpacing w:w="0" w:type="dxa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152F53">
        <w:trPr>
          <w:trHeight w:val="144"/>
          <w:tblCellSpacing w:w="0" w:type="dxa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и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</w:p>
        </w:tc>
      </w:tr>
      <w:tr w:rsidR="00152F53">
        <w:trPr>
          <w:trHeight w:val="144"/>
          <w:tblCellSpacing w:w="0" w:type="dxa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both"/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Дроби обыкновенные и десятичные, переход от одной формы записи дробей к другой.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числа, запись, сравнение, упорядочивание рациональных чисел</w:t>
            </w:r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числами. Решение задач из реально</w:t>
            </w: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й практики на части, на дроби</w:t>
            </w:r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натуральным показателем: определение, преобразование выражений на основе определения, запись больших чисел</w:t>
            </w:r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Проценты, запись процентов в виде дроби и дроби в виде процентов. Три основные задачи на проценты, </w:t>
            </w: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из реальной практики</w:t>
            </w:r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делимости, разложение на множители натуральных чисел</w:t>
            </w:r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зависимости, в том числе прямая и обратная пропорциональности</w:t>
            </w:r>
          </w:p>
        </w:tc>
      </w:tr>
      <w:tr w:rsidR="00152F53">
        <w:trPr>
          <w:trHeight w:val="144"/>
          <w:tblCellSpacing w:w="0" w:type="dxa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</w:tr>
      <w:tr w:rsidR="00152F53">
        <w:trPr>
          <w:trHeight w:val="144"/>
          <w:tblCellSpacing w:w="0" w:type="dxa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both"/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Переменные, числовое значение </w:t>
            </w: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выражения с переменной. </w:t>
            </w:r>
            <w:r>
              <w:rPr>
                <w:rFonts w:ascii="Times New Roman" w:hAnsi="Times New Roman"/>
                <w:color w:val="000000"/>
                <w:sz w:val="24"/>
              </w:rPr>
              <w:t>Допустимые значения переменных</w:t>
            </w:r>
          </w:p>
        </w:tc>
      </w:tr>
      <w:tr w:rsidR="00152F53">
        <w:trPr>
          <w:trHeight w:val="144"/>
          <w:tblCellSpacing w:w="0" w:type="dxa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both"/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зависимости между величинами в виде формулы.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по формулам</w:t>
            </w:r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тождественно равные выражения</w:t>
            </w:r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степени с натуральным </w:t>
            </w: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показателем</w:t>
            </w:r>
          </w:p>
        </w:tc>
      </w:tr>
      <w:tr w:rsidR="00152F53">
        <w:trPr>
          <w:trHeight w:val="144"/>
          <w:tblCellSpacing w:w="0" w:type="dxa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both"/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Одночлены и многочлены. Степень многочлена.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</w:tr>
      <w:tr w:rsidR="00152F53">
        <w:trPr>
          <w:trHeight w:val="144"/>
          <w:tblCellSpacing w:w="0" w:type="dxa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both"/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сокращённого умножения: квадрат суммы и квадрат разности. </w:t>
            </w:r>
            <w:r>
              <w:rPr>
                <w:rFonts w:ascii="Times New Roman" w:hAnsi="Times New Roman"/>
                <w:color w:val="000000"/>
                <w:sz w:val="24"/>
              </w:rPr>
              <w:t>Формула разности квадратов. Разложение многочленов на множители</w:t>
            </w:r>
          </w:p>
        </w:tc>
      </w:tr>
      <w:tr w:rsidR="00152F53">
        <w:trPr>
          <w:trHeight w:val="144"/>
          <w:tblCellSpacing w:w="0" w:type="dxa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корень уравнения, правила преобразования уравнения, равносильность уравнений</w:t>
            </w:r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число корней линейного уравнения, решение линейных уравнений</w:t>
            </w:r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уравнений по условию задачи. Решение текстовы</w:t>
            </w: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х задач с помощью уравнений</w:t>
            </w:r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</w:tr>
      <w:tr w:rsidR="00152F53">
        <w:trPr>
          <w:trHeight w:val="144"/>
          <w:tblCellSpacing w:w="0" w:type="dxa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both"/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двух линейных уравнений с двумя переменными. Решение систем уравнений способом подстановки.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решения текстовых задач с помощью систем уравнений</w:t>
            </w:r>
          </w:p>
        </w:tc>
      </w:tr>
      <w:tr w:rsidR="00152F53">
        <w:trPr>
          <w:trHeight w:val="144"/>
          <w:tblCellSpacing w:w="0" w:type="dxa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</w:tr>
      <w:tr w:rsidR="00152F53">
        <w:trPr>
          <w:trHeight w:val="144"/>
          <w:tblCellSpacing w:w="0" w:type="dxa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промежутки. Расстояние между двумя точками координатной прямой</w:t>
            </w:r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Прямоугольная система координат, оси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Ox</w:t>
            </w:r>
            <w:r w:rsidRPr="004E471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Oy</w:t>
            </w: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. Абсцисса и ордината точки на координатной плоскости</w:t>
            </w:r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</w:t>
            </w: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графиков, заданных формулами. Чтение графиков реальных зависимостей</w:t>
            </w:r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 w:line="336" w:lineRule="auto"/>
              <w:ind w:left="314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функции. График функции. Свойства функций</w:t>
            </w:r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Линейная функция, её график. График функции </w:t>
            </w:r>
            <w:r>
              <w:rPr>
                <w:rFonts w:ascii="Times New Roman" w:hAnsi="Times New Roman"/>
                <w:color w:val="333333"/>
                <w:sz w:val="24"/>
                <w:shd w:val="clear" w:color="auto" w:fill="FFFFFF"/>
              </w:rPr>
              <w:t>y</w:t>
            </w:r>
            <w:r w:rsidRPr="004E471F">
              <w:rPr>
                <w:rFonts w:ascii="Times New Roman" w:hAnsi="Times New Roman"/>
                <w:color w:val="333333"/>
                <w:sz w:val="24"/>
                <w:shd w:val="clear" w:color="auto" w:fill="FFFFFF"/>
                <w:lang w:val="ru-RU"/>
              </w:rPr>
              <w:t xml:space="preserve"> = |х|</w:t>
            </w:r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решение линейных уравнений и систем линейных уравнений</w:t>
            </w:r>
          </w:p>
        </w:tc>
      </w:tr>
    </w:tbl>
    <w:p w:rsidR="00152F53" w:rsidRPr="004E471F" w:rsidRDefault="00152F53">
      <w:pPr>
        <w:spacing w:after="0"/>
        <w:ind w:left="120"/>
        <w:rPr>
          <w:lang w:val="ru-RU"/>
        </w:rPr>
      </w:pPr>
    </w:p>
    <w:p w:rsidR="00152F53" w:rsidRPr="004E471F" w:rsidRDefault="00152F53">
      <w:pPr>
        <w:spacing w:before="199" w:after="199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52F53" w:rsidRPr="004E471F" w:rsidRDefault="00152F53">
      <w:pPr>
        <w:spacing w:before="199" w:after="199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52F53" w:rsidRPr="004E471F" w:rsidRDefault="00152F53">
      <w:pPr>
        <w:spacing w:before="199" w:after="199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52F53" w:rsidRPr="004E471F" w:rsidRDefault="00152F53">
      <w:pPr>
        <w:spacing w:before="199" w:after="199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52F53" w:rsidRDefault="009E493B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152F53" w:rsidRDefault="00152F53">
      <w:pPr>
        <w:spacing w:after="0"/>
        <w:ind w:left="120"/>
      </w:pPr>
    </w:p>
    <w:tbl>
      <w:tblPr>
        <w:tblW w:w="0" w:type="auto"/>
        <w:tblCellSpacing w:w="0" w:type="dxa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49"/>
        <w:gridCol w:w="8033"/>
      </w:tblGrid>
      <w:tr w:rsidR="00152F53">
        <w:trPr>
          <w:trHeight w:val="144"/>
          <w:tblCellSpacing w:w="0" w:type="dxa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152F53">
        <w:trPr>
          <w:trHeight w:val="144"/>
          <w:tblCellSpacing w:w="0" w:type="dxa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152F53">
        <w:trPr>
          <w:trHeight w:val="144"/>
          <w:tblCellSpacing w:w="0" w:type="dxa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both"/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Квадратный корень из числа. Понятие об иррациональном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Десятичные приближения иррациональных чисел</w:t>
            </w:r>
          </w:p>
        </w:tc>
      </w:tr>
      <w:tr w:rsidR="00152F53">
        <w:trPr>
          <w:trHeight w:val="144"/>
          <w:tblCellSpacing w:w="0" w:type="dxa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both"/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арифметических квадратных корней и их применение к </w:t>
            </w: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преобразованию числовых выражений и вычислениям.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</w:tr>
      <w:tr w:rsidR="00152F53">
        <w:trPr>
          <w:trHeight w:val="144"/>
          <w:tblCellSpacing w:w="0" w:type="dxa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both"/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целым показателем и её свойства. </w:t>
            </w:r>
            <w:r>
              <w:rPr>
                <w:rFonts w:ascii="Times New Roman" w:hAnsi="Times New Roman"/>
                <w:color w:val="000000"/>
                <w:sz w:val="24"/>
              </w:rPr>
              <w:t>Стандартная запись числа</w:t>
            </w:r>
          </w:p>
        </w:tc>
      </w:tr>
      <w:tr w:rsidR="00152F53">
        <w:trPr>
          <w:trHeight w:val="144"/>
          <w:tblCellSpacing w:w="0" w:type="dxa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Квадратный трёхчлен, разложение квадратного трёхчлена на множители</w:t>
            </w:r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Алгебраическая дробь. Основное свойство алгебраической дроби</w:t>
            </w:r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умножение, деление алгебраических дробей</w:t>
            </w:r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выражения и их преобразование</w:t>
            </w:r>
          </w:p>
        </w:tc>
      </w:tr>
      <w:tr w:rsidR="00152F53">
        <w:trPr>
          <w:trHeight w:val="144"/>
          <w:tblCellSpacing w:w="0" w:type="dxa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152F53">
        <w:trPr>
          <w:trHeight w:val="144"/>
          <w:tblCellSpacing w:w="0" w:type="dxa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both"/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уравнение, формула корней квадратного</w:t>
            </w: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уравнения. </w:t>
            </w: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линейным и квадратным</w:t>
            </w:r>
          </w:p>
        </w:tc>
      </w:tr>
      <w:tr w:rsidR="00152F53">
        <w:trPr>
          <w:trHeight w:val="144"/>
          <w:tblCellSpacing w:w="0" w:type="dxa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</w:tr>
      <w:tr w:rsidR="00152F53">
        <w:trPr>
          <w:trHeight w:val="144"/>
          <w:tblCellSpacing w:w="0" w:type="dxa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both"/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уравнений с двумя переменными и систем линейных уравнений с двумя переменными.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решения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систем нелинейных уравнений с двумя переменными</w:t>
            </w:r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 w:line="336" w:lineRule="auto"/>
              <w:ind w:left="314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 w:line="336" w:lineRule="auto"/>
              <w:ind w:left="314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</w:tr>
      <w:tr w:rsidR="00152F53">
        <w:trPr>
          <w:trHeight w:val="144"/>
          <w:tblCellSpacing w:w="0" w:type="dxa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</w:tr>
      <w:tr w:rsidR="00152F53">
        <w:trPr>
          <w:trHeight w:val="144"/>
          <w:tblCellSpacing w:w="0" w:type="dxa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Равносильность неравенств</w:t>
            </w:r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 w:line="336" w:lineRule="auto"/>
              <w:ind w:left="314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</w:t>
            </w:r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 w:line="336" w:lineRule="auto"/>
              <w:ind w:left="314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</w:t>
            </w:r>
          </w:p>
        </w:tc>
      </w:tr>
      <w:tr w:rsidR="00152F53">
        <w:trPr>
          <w:trHeight w:val="144"/>
          <w:tblCellSpacing w:w="0" w:type="dxa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</w:tr>
      <w:tr w:rsidR="00152F53">
        <w:trPr>
          <w:trHeight w:val="144"/>
          <w:tblCellSpacing w:w="0" w:type="dxa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both"/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функции. Область определения и множество значений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 w:line="336" w:lineRule="auto"/>
              <w:ind w:left="314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График функции. Чтение свойств функции по её графику</w:t>
            </w:r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 w:line="336" w:lineRule="auto"/>
              <w:ind w:left="314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графиков функций, </w:t>
            </w: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отражающих реальные процессы</w:t>
            </w:r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 w:line="336" w:lineRule="auto"/>
              <w:ind w:left="314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y</w:t>
            </w:r>
            <w:r w:rsidRPr="004E471F"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  <w:lang w:val="ru-RU"/>
              </w:rPr>
              <w:t xml:space="preserve"> =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x</w:t>
            </w:r>
            <w:r w:rsidRPr="004E471F"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  <w:lang w:val="ru-RU"/>
              </w:rPr>
              <w:t xml:space="preserve">², 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y</w:t>
            </w:r>
            <w:r w:rsidRPr="004E471F"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  <w:lang w:val="ru-RU"/>
              </w:rPr>
              <w:t xml:space="preserve"> = 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x</w:t>
            </w:r>
            <w:r w:rsidRPr="004E471F"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  <w:lang w:val="ru-RU"/>
              </w:rPr>
              <w:t>³</w:t>
            </w:r>
          </w:p>
        </w:tc>
      </w:tr>
      <w:tr w:rsidR="00152F53">
        <w:trPr>
          <w:trHeight w:val="144"/>
          <w:tblCellSpacing w:w="0" w:type="dxa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Функции </w:t>
            </w:r>
            <w:r>
              <w:rPr>
                <w:rFonts w:ascii="Times New Roman" w:hAnsi="Times New Roman"/>
                <w:i/>
                <w:color w:val="000000"/>
                <w:sz w:val="24"/>
                <w:shd w:val="clear" w:color="auto" w:fill="FFFFFF"/>
              </w:rPr>
              <w:t xml:space="preserve">y =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rtl/>
              </w:rPr>
              <w:t>٧</w:t>
            </w:r>
            <w:r>
              <w:rPr>
                <w:rFonts w:ascii="Times New Roman" w:hAnsi="Times New Roman"/>
                <w:i/>
                <w:color w:val="000000"/>
                <w:sz w:val="24"/>
                <w:shd w:val="clear" w:color="auto" w:fill="FFFFFF"/>
              </w:rPr>
              <w:t>x, y = |х|</w:t>
            </w:r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4.7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решение уравнений и систем уравнений</w:t>
            </w:r>
          </w:p>
        </w:tc>
      </w:tr>
    </w:tbl>
    <w:p w:rsidR="00152F53" w:rsidRPr="004E471F" w:rsidRDefault="00152F53">
      <w:pPr>
        <w:spacing w:after="0"/>
        <w:ind w:left="120"/>
        <w:rPr>
          <w:lang w:val="ru-RU"/>
        </w:rPr>
      </w:pPr>
    </w:p>
    <w:p w:rsidR="00152F53" w:rsidRDefault="009E493B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152F53" w:rsidRDefault="00152F53">
      <w:pPr>
        <w:spacing w:after="0"/>
        <w:ind w:left="120"/>
      </w:pPr>
    </w:p>
    <w:tbl>
      <w:tblPr>
        <w:tblW w:w="0" w:type="auto"/>
        <w:tblCellSpacing w:w="0" w:type="dxa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4"/>
        <w:gridCol w:w="8298"/>
      </w:tblGrid>
      <w:tr w:rsidR="00152F53">
        <w:trPr>
          <w:trHeight w:val="144"/>
          <w:tblCellSpacing w:w="0" w:type="dxa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152F53">
        <w:trPr>
          <w:trHeight w:val="144"/>
          <w:tblCellSpacing w:w="0" w:type="dxa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</w:tr>
      <w:tr w:rsidR="00152F53">
        <w:trPr>
          <w:trHeight w:val="144"/>
          <w:tblCellSpacing w:w="0" w:type="dxa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both"/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Множество действительных чисел, действительные числа как бесконечные десятичные дроби. Взаимно однозначное </w:t>
            </w: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соответствие между множеством действительных чисел и координатной прямой.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действительными числами</w:t>
            </w:r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Измерения, приближения, оценки. Размеры объектов окружающего мира, длительность процессов в</w:t>
            </w: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окружающем мире. Приближённое значение величины, точность приближения. Округление чисел. Прикидка и оценка результатов вычислений</w:t>
            </w:r>
          </w:p>
        </w:tc>
      </w:tr>
      <w:tr w:rsidR="00152F53">
        <w:trPr>
          <w:trHeight w:val="144"/>
          <w:tblCellSpacing w:w="0" w:type="dxa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152F53">
        <w:trPr>
          <w:trHeight w:val="144"/>
          <w:tblCellSpacing w:w="0" w:type="dxa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с одной переменной</w:t>
            </w:r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уравнение. Решение уравнений, сводящихся к </w:t>
            </w: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линейным</w:t>
            </w:r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Биквадратное уравнение. Примеры решения уравнений третьей и четвёртой степеней разложением на множители</w:t>
            </w:r>
          </w:p>
        </w:tc>
      </w:tr>
      <w:tr w:rsidR="00152F53">
        <w:trPr>
          <w:trHeight w:val="144"/>
          <w:tblCellSpacing w:w="0" w:type="dxa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</w:tr>
      <w:tr w:rsidR="00152F53">
        <w:trPr>
          <w:trHeight w:val="144"/>
          <w:tblCellSpacing w:w="0" w:type="dxa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уравнений</w:t>
            </w:r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– второй степени</w:t>
            </w:r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системы уравнений с двумя</w:t>
            </w: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переменными</w:t>
            </w:r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 w:line="336" w:lineRule="auto"/>
              <w:ind w:left="314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линейных неравенств с одной переменной</w:t>
            </w:r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линейных неравенств с одной переменной</w:t>
            </w:r>
          </w:p>
        </w:tc>
      </w:tr>
      <w:tr w:rsidR="00152F53">
        <w:trPr>
          <w:trHeight w:val="144"/>
          <w:tblCellSpacing w:w="0" w:type="dxa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2.15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Квадратные неравенства</w:t>
            </w:r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2.16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</w:tr>
      <w:tr w:rsidR="00152F53">
        <w:trPr>
          <w:trHeight w:val="144"/>
          <w:tblCellSpacing w:w="0" w:type="dxa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свойства. Парабола, координаты вершины параболы, ось симметрии параболы</w:t>
            </w:r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 w:line="336" w:lineRule="auto"/>
              <w:ind w:left="314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Графики функций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</w:t>
            </w:r>
            <w:r w:rsidRPr="004E471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kx</w:t>
            </w:r>
            <w:r w:rsidRPr="004E471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</w:t>
            </w:r>
            <w:r w:rsidRPr="004E471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kx</w:t>
            </w:r>
            <w:r w:rsidRPr="004E471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+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</w:t>
            </w:r>
            <w:r w:rsidRPr="004E471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и их свойства</w:t>
            </w:r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 w:line="336" w:lineRule="auto"/>
              <w:ind w:left="314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Графики функций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</w:t>
            </w:r>
            <w:r w:rsidRPr="004E471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</w:t>
            </w:r>
            <w:r w:rsidRPr="004E471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x</w:t>
            </w:r>
            <w:r w:rsidRPr="004E471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333333"/>
                <w:sz w:val="24"/>
              </w:rPr>
              <w:t>y</w:t>
            </w:r>
            <w:r w:rsidRPr="004E471F">
              <w:rPr>
                <w:rFonts w:ascii="Times New Roman" w:hAnsi="Times New Roman"/>
                <w:i/>
                <w:color w:val="333333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i/>
                <w:color w:val="333333"/>
                <w:sz w:val="24"/>
              </w:rPr>
              <w:t>x</w:t>
            </w:r>
            <w:r w:rsidRPr="004E471F">
              <w:rPr>
                <w:rFonts w:ascii="Times New Roman" w:hAnsi="Times New Roman"/>
                <w:i/>
                <w:color w:val="333333"/>
                <w:sz w:val="24"/>
                <w:lang w:val="ru-RU"/>
              </w:rPr>
              <w:t>³</w:t>
            </w: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и их свойства</w:t>
            </w:r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 w:line="336" w:lineRule="auto"/>
              <w:ind w:left="314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Графики функций </w:t>
            </w:r>
            <w:r w:rsidRPr="004E471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и их свойства</w:t>
            </w:r>
          </w:p>
        </w:tc>
      </w:tr>
      <w:tr w:rsidR="00152F53">
        <w:trPr>
          <w:trHeight w:val="144"/>
          <w:tblCellSpacing w:w="0" w:type="dxa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и способы задания числовых последовательностей. Задание последовательности рекуррентной формулой и формулой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Арифметическая прогрессия. Формулы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прогрессии, суммы первых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4E471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членов</w:t>
            </w:r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прогрессия. Формулы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геометрической прогрессии, суммы первых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4E471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членов</w:t>
            </w:r>
          </w:p>
        </w:tc>
      </w:tr>
      <w:tr w:rsidR="00152F53">
        <w:trPr>
          <w:trHeight w:val="144"/>
          <w:tblCellSpacing w:w="0" w:type="dxa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both"/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</w:t>
            </w: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ессий точками на координатной плоскости. </w:t>
            </w: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</w:tr>
      <w:tr w:rsidR="00152F53">
        <w:trPr>
          <w:trHeight w:val="144"/>
          <w:tblCellSpacing w:w="0" w:type="dxa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</w:tr>
    </w:tbl>
    <w:p w:rsidR="00152F53" w:rsidRDefault="00152F53">
      <w:pPr>
        <w:spacing w:after="0"/>
        <w:ind w:left="120"/>
      </w:pPr>
    </w:p>
    <w:p w:rsidR="00152F53" w:rsidRDefault="00152F53">
      <w:pPr>
        <w:sectPr w:rsidR="00152F53">
          <w:pgSz w:w="11906" w:h="16383"/>
          <w:pgMar w:top="1134" w:right="850" w:bottom="1134" w:left="1701" w:header="720" w:footer="720" w:gutter="0"/>
          <w:cols w:space="720"/>
        </w:sectPr>
      </w:pPr>
      <w:bookmarkStart w:id="24" w:name="block-75698253"/>
    </w:p>
    <w:bookmarkEnd w:id="24"/>
    <w:p w:rsidR="00152F53" w:rsidRPr="004E471F" w:rsidRDefault="009E493B">
      <w:pPr>
        <w:spacing w:before="199" w:after="199" w:line="336" w:lineRule="auto"/>
        <w:ind w:left="120"/>
        <w:rPr>
          <w:lang w:val="ru-RU"/>
        </w:rPr>
      </w:pPr>
      <w:r w:rsidRPr="004E471F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НА ОГЭ ПО МАТЕМАТИКЕ ТРЕБОВАНИЯ К РЕЗУЛЬТАТАМ ОСВОЕНИЯ ОСНОВНОЙ ОБРАЗОВАТЕЛЬНОЙ ПРОГРАММЫ ОСНОВНОГО ОБЩЕГО ОБРАЗОВАНИЯ</w:t>
      </w:r>
    </w:p>
    <w:p w:rsidR="00152F53" w:rsidRPr="004E471F" w:rsidRDefault="00152F53">
      <w:pPr>
        <w:spacing w:after="0"/>
        <w:ind w:left="120"/>
        <w:rPr>
          <w:lang w:val="ru-RU"/>
        </w:rPr>
      </w:pPr>
    </w:p>
    <w:tbl>
      <w:tblPr>
        <w:tblW w:w="0" w:type="auto"/>
        <w:tblCellSpacing w:w="0" w:type="dxa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93"/>
        <w:gridCol w:w="7389"/>
      </w:tblGrid>
      <w:tr w:rsidR="00152F53" w:rsidRPr="004E471F">
        <w:trPr>
          <w:trHeight w:val="144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/>
              <w:ind w:left="272"/>
            </w:pPr>
            <w:r w:rsidRPr="004E471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проверяемого требования 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/>
              <w:ind w:left="272"/>
              <w:rPr>
                <w:lang w:val="ru-RU"/>
              </w:rPr>
            </w:pPr>
            <w:r w:rsidRPr="004E471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требования к предметным результатам освоения основной образовательной программы основного общего образования на основе ФГОС </w:t>
            </w:r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множество, подмножество, операции над множествами; </w:t>
            </w: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граф, связный граф, дерево, цикл, применять их при решении задач; умение использовать графическое представление множеств для описания реальных процессов и явлений, при решении задач из других учебных предметов</w:t>
            </w:r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</w:t>
            </w: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овать понятиями: определение, аксиома, теорема, доказательство; умение распознавать истинные и ложные высказывания, приводить примеры и контрпримеры, строить высказывания и отрицания высказываний</w:t>
            </w:r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натуральное число, простое </w:t>
            </w: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и составное число, делимость натуральных чисел, признаки делимости, целое число, модуль числа, обыкновенная дробь и десятичная дробь, стандартный вид числа, рациональное число, иррациональное число, арифметический квадратный корень; умение выполнять действ</w:t>
            </w: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ия с числами, сравнивать и упорядочивать числа, представлять числа на координатной прямой, округлять числа; умение делать прикидку и оценку результата вычислений</w:t>
            </w:r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степень с целым показателем, арифметический квадратный корень</w:t>
            </w: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, многочлен, алгебраическая дробь, тождество; знакомство с корнем натуральной степени больше единицы; умение выполнять расчёты по формулам, преобразования целых, дробно-рациональных выражений и выражений с корнями, разложение многочлена на множители, в том</w:t>
            </w: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числе с использованием формул разности квадратов и квадрата суммы и разности</w:t>
            </w:r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числовое равенство, уравнение с </w:t>
            </w: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одной переменной, числовое неравенство, неравенство с переменной; умение решать линейные и квадратные уравнения, </w:t>
            </w: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дробно-рациональные уравнения с одной переменной, системы двух линейных уравнений, линейные неравенства и их системы, квадратные и дробно-рациональные неравенства с одной переменной, в том числе при решении задач из других предметов и практических задач; у</w:t>
            </w: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мение использовать координатную прямую и координатную плоскость для изображения решений уравнений, неравенств и систем</w:t>
            </w:r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функция, график функции, нули функции, промежутки знакопостоянства, промежутки возрастания, убывания, на</w:t>
            </w: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ибольшее и наименьшее значения функции; умение оперировать понятиями: прямая пропорциональность, линейная функция, квадратичная функция, обратная пропорциональность, парабола, гипербола; умение строить графики функций, использовать графики для определения </w:t>
            </w: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свойств процессов и зависимостей, для решения задач из других учебных предметов и реальной жизни; умение выражать формулами зависимости между величинами</w:t>
            </w:r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последовательность, арифметическая и геометрическая прогрессии; умение</w:t>
            </w: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использовать свойства последовательностей, формулы суммы и общего члена при решении задач, в том числе задач из других учебных предметов и реальной жизни</w:t>
            </w:r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Умение решать задачи разных типов (в том числе на проценты, доли и части, движение, работу, цену т</w:t>
            </w: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оваров и стоимость покупок и услуг, налоги, задачи из области управления личными и семейными финансами); умение составлять выражения, уравнения, неравенства и системы по условию задачи, исследовать полученное решение и оценивать правдоподобность полученных</w:t>
            </w: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результатов</w:t>
            </w:r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фигура, точка, отрезок, прямая, луч, ломаная, угол, многоугольник, треугольник, равнобедренный и равносторонний треугольники, прямоугольный треугольник, медиана, биссектриса и высота треугольника, </w:t>
            </w: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четырёхугольник, </w:t>
            </w: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параллелограмм, ромб, прямоугольник, квадрат, трапеция; окружность, круг, касательная; знакомство с пространственными фигурами; умение решать задачи, в том числе из повседневной жизни, на нахождение геометрических величин с применением изу</w:t>
            </w: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ченных свойств фигур и фактов</w:t>
            </w:r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равенство фигур, равенство треугольников; параллельность и перпендикулярность прямых, угол между прямыми, перпендикуляр, наклонная, проекция, подобие фигур, подобные треугольники, симметрия от</w:t>
            </w: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носительно точки и прямой; умение распознавать равенство, симметрию и подобие фигур, параллельность и перпендикулярность прямых в окружающем мире</w:t>
            </w:r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длина, расстояние, угол (величина угла, синус и косинус угла треугольника), </w:t>
            </w: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площадь; умение оценивать размеры предметов и объектов в окружающем мире; умение применять формулы периметра и площади многоугольников, длины окружности и площади круга, объ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ё</w:t>
            </w: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ма прямоугольного параллелепипеда; умение применять признаки равенства треугольник</w:t>
            </w: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ов, теорему о сумме углов треугольника, теорему Пифагора, тригонометрические соотношения для вычисления длин, расстояний, площадей</w:t>
            </w:r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Умение изображать плоские фигуры и их комбинации, пространственные фигуры от руки, с помощью чертёжных инструментов и эле</w:t>
            </w: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ктронных средств по текстовому или символьному описанию</w:t>
            </w:r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прямоугольная система координат; координаты точки, вектор, сумма векторов, произведение вектора на число, скалярное произведение векторов; умение использовать векторы</w:t>
            </w: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координаты для представления данных и решения задач, в том числе из других учебных предметов и реальной жизни</w:t>
            </w:r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столбиковые и круговые диаграммы, таблицы, среднее арифметическое, медиана, наибольшее и наименьшее значения,</w:t>
            </w: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размах числового набора; умение извлекать, интерпретировать и преобразовывать </w:t>
            </w: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информацию, представленную в таблицах и на диаграммах, отражающую свойства и характеристики реальных процессов и явлений; умение распознавать изменчивые величины в окружающем ми</w:t>
            </w: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ре</w:t>
            </w:r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случайный опыт (случайный эксперимент), элементарное событие (элементарный исход) случайного опыта, случайное событие, вероятность события; умение находить вероятности случайных событий в опытах с равновозможными элемен</w:t>
            </w: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тарными событиями; умение решать задачи методом организованного перебора и с использованием правила умножения; умение оценивать вероятности реальных событий и явлений, понимать роль практически достоверных и маловероятных событий в окружающем мире и в жизн</w:t>
            </w: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и; знакомство с понятием независимых событий; знакомство с законом больших чисел и его ролью в массовых явлениях</w:t>
            </w:r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Умение выбирать подходящий изученный метод для решения задачи, приводить примеры математических закономерностей в природе и жизни, распозна</w:t>
            </w: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вать проявление законов математики в искусстве, описывать отдельные выдающиеся результаты, полученные в ходе развития математики как науки, приводить примеры математических открытий и их авторов в отечественной и всемирной истории</w:t>
            </w:r>
          </w:p>
        </w:tc>
      </w:tr>
    </w:tbl>
    <w:p w:rsidR="00152F53" w:rsidRPr="004E471F" w:rsidRDefault="00152F53">
      <w:pPr>
        <w:spacing w:after="0"/>
        <w:ind w:left="120"/>
        <w:rPr>
          <w:lang w:val="ru-RU"/>
        </w:rPr>
      </w:pPr>
    </w:p>
    <w:p w:rsidR="00152F53" w:rsidRPr="004E471F" w:rsidRDefault="00152F53">
      <w:pPr>
        <w:rPr>
          <w:lang w:val="ru-RU"/>
        </w:rPr>
        <w:sectPr w:rsidR="00152F53" w:rsidRPr="004E471F">
          <w:pgSz w:w="11906" w:h="16383"/>
          <w:pgMar w:top="1134" w:right="850" w:bottom="1134" w:left="1701" w:header="720" w:footer="720" w:gutter="0"/>
          <w:cols w:space="720"/>
        </w:sectPr>
      </w:pPr>
      <w:bookmarkStart w:id="25" w:name="block-75698255"/>
    </w:p>
    <w:bookmarkEnd w:id="25"/>
    <w:p w:rsidR="00152F53" w:rsidRPr="004E471F" w:rsidRDefault="009E493B">
      <w:pPr>
        <w:spacing w:before="199" w:after="199" w:line="336" w:lineRule="auto"/>
        <w:ind w:left="120"/>
        <w:rPr>
          <w:lang w:val="ru-RU"/>
        </w:rPr>
      </w:pPr>
      <w:r w:rsidRPr="004E471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ПЕРЕЧЕНЬ </w:t>
      </w:r>
      <w:r w:rsidRPr="004E471F">
        <w:rPr>
          <w:rFonts w:ascii="Times New Roman" w:hAnsi="Times New Roman"/>
          <w:b/>
          <w:color w:val="000000"/>
          <w:sz w:val="28"/>
          <w:lang w:val="ru-RU"/>
        </w:rPr>
        <w:t>ЭЛЕМЕНТОВ СОДЕРЖАНИЯ, ПРОВЕРЯЕМЫХ НА ОГЭ ПО МАТЕМАТИКЕ</w:t>
      </w:r>
    </w:p>
    <w:p w:rsidR="00152F53" w:rsidRPr="004E471F" w:rsidRDefault="00152F53">
      <w:pPr>
        <w:spacing w:after="0"/>
        <w:ind w:left="120"/>
        <w:rPr>
          <w:lang w:val="ru-RU"/>
        </w:rPr>
      </w:pPr>
    </w:p>
    <w:tbl>
      <w:tblPr>
        <w:tblW w:w="0" w:type="auto"/>
        <w:tblCellSpacing w:w="0" w:type="dxa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55"/>
        <w:gridCol w:w="7999"/>
      </w:tblGrid>
      <w:tr w:rsidR="00152F53">
        <w:trPr>
          <w:trHeight w:val="144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/>
              <w:ind w:left="272"/>
            </w:pPr>
            <w:r w:rsidRPr="004E471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152F53">
        <w:trPr>
          <w:trHeight w:val="144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числа. Признаки делимости целых чисел</w:t>
            </w:r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Обыкновенные и десятичные дроби, проценты, бесконечные периодические </w:t>
            </w: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дроби</w:t>
            </w:r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Рациональные числа. Арифметические операции с рациональными числами </w:t>
            </w:r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Арифметические операции с действительными числами</w:t>
            </w:r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</w:tr>
      <w:tr w:rsidR="00152F53">
        <w:trPr>
          <w:trHeight w:val="144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 w:line="360" w:lineRule="auto"/>
              <w:ind w:left="314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Буквенные выражения (выражения с переменными) </w:t>
            </w:r>
          </w:p>
        </w:tc>
      </w:tr>
      <w:tr w:rsidR="00152F53">
        <w:trPr>
          <w:trHeight w:val="144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60" w:lineRule="auto"/>
              <w:ind w:left="314"/>
              <w:jc w:val="both"/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целым показателем. Степень с рациональным показателем.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степени</w:t>
            </w:r>
          </w:p>
        </w:tc>
      </w:tr>
      <w:tr w:rsidR="00152F53">
        <w:trPr>
          <w:trHeight w:val="144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Многочлены </w:t>
            </w:r>
          </w:p>
        </w:tc>
      </w:tr>
      <w:tr w:rsidR="00152F53">
        <w:trPr>
          <w:trHeight w:val="144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Алгебраическая дробь </w:t>
            </w:r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натуральной степени. Действия с арифметическими корнями натуральной степени </w:t>
            </w:r>
          </w:p>
        </w:tc>
      </w:tr>
      <w:tr w:rsidR="00152F53">
        <w:trPr>
          <w:trHeight w:val="144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152F53">
        <w:trPr>
          <w:trHeight w:val="144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60" w:lineRule="auto"/>
              <w:ind w:left="314"/>
              <w:jc w:val="both"/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Целые и дробно-рациональные уравнения.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и совокупности уравнений</w:t>
            </w:r>
          </w:p>
        </w:tc>
      </w:tr>
      <w:tr w:rsidR="00152F53">
        <w:trPr>
          <w:trHeight w:val="144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60" w:lineRule="auto"/>
              <w:ind w:left="314"/>
              <w:jc w:val="both"/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Целые и дробно-рациональные 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совокупности неравенств</w:t>
            </w:r>
          </w:p>
        </w:tc>
      </w:tr>
      <w:tr w:rsidR="00152F53">
        <w:trPr>
          <w:trHeight w:val="144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</w:tr>
      <w:tr w:rsidR="00152F53">
        <w:trPr>
          <w:trHeight w:val="144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</w:tr>
      <w:tr w:rsidR="00152F53">
        <w:trPr>
          <w:trHeight w:val="144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Последовательности, способы задания последовательностей</w:t>
            </w:r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Арифметическая и геометрическая прогрессии. Формула сложных </w:t>
            </w: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процентов</w:t>
            </w:r>
          </w:p>
        </w:tc>
      </w:tr>
      <w:tr w:rsidR="00152F53">
        <w:trPr>
          <w:trHeight w:val="144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</w:tr>
      <w:tr w:rsidR="00152F53">
        <w:trPr>
          <w:trHeight w:val="144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5.1.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60" w:lineRule="auto"/>
              <w:ind w:left="314"/>
              <w:jc w:val="both"/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Функция, способы</w:t>
            </w: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задания функции. График функции. Область определения и множество значений функции. Нули функции. Промежутки знакопостоянства. Промежутки монотонности функции. Максимумы и минимумы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Наибольшее и наименьшее значение функции на промежутке</w:t>
            </w:r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 w:line="360" w:lineRule="auto"/>
              <w:ind w:left="314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</w:t>
            </w: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>ты на прямой и плоскости</w:t>
            </w:r>
          </w:p>
        </w:tc>
      </w:tr>
      <w:tr w:rsidR="00152F53">
        <w:trPr>
          <w:trHeight w:val="144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Координатная прямая</w:t>
            </w:r>
          </w:p>
        </w:tc>
      </w:tr>
      <w:tr w:rsidR="00152F53">
        <w:trPr>
          <w:trHeight w:val="144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Декартовы координаты на плоскости</w:t>
            </w:r>
          </w:p>
        </w:tc>
      </w:tr>
      <w:tr w:rsidR="00152F53">
        <w:trPr>
          <w:trHeight w:val="144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</w:p>
        </w:tc>
      </w:tr>
      <w:tr w:rsidR="00152F53" w:rsidRPr="004E471F">
        <w:trPr>
          <w:trHeight w:val="144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152F53" w:rsidRPr="004E471F" w:rsidRDefault="009E493B">
            <w:pPr>
              <w:spacing w:after="0" w:line="360" w:lineRule="auto"/>
              <w:ind w:left="314"/>
              <w:rPr>
                <w:lang w:val="ru-RU"/>
              </w:rPr>
            </w:pPr>
            <w:r w:rsidRPr="004E47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 и их свойства </w:t>
            </w:r>
          </w:p>
        </w:tc>
      </w:tr>
      <w:tr w:rsidR="00152F53">
        <w:trPr>
          <w:trHeight w:val="144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</w:tr>
      <w:tr w:rsidR="00152F53">
        <w:trPr>
          <w:trHeight w:val="144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Многоугольники </w:t>
            </w:r>
          </w:p>
        </w:tc>
      </w:tr>
      <w:tr w:rsidR="00152F53">
        <w:trPr>
          <w:trHeight w:val="144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Окружность и круг </w:t>
            </w:r>
          </w:p>
        </w:tc>
      </w:tr>
      <w:tr w:rsidR="00152F53">
        <w:trPr>
          <w:trHeight w:val="144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геометрических величин </w:t>
            </w:r>
          </w:p>
        </w:tc>
      </w:tr>
      <w:tr w:rsidR="00152F53">
        <w:trPr>
          <w:trHeight w:val="144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Векторы на плоскости </w:t>
            </w:r>
          </w:p>
        </w:tc>
      </w:tr>
      <w:tr w:rsidR="00152F53">
        <w:trPr>
          <w:trHeight w:val="144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152F53">
        <w:trPr>
          <w:trHeight w:val="144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Описательная статистика </w:t>
            </w:r>
          </w:p>
        </w:tc>
      </w:tr>
      <w:tr w:rsidR="00152F53">
        <w:trPr>
          <w:trHeight w:val="144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Вероятность </w:t>
            </w:r>
          </w:p>
        </w:tc>
      </w:tr>
      <w:tr w:rsidR="00152F53">
        <w:trPr>
          <w:trHeight w:val="144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Комбинаторика </w:t>
            </w:r>
          </w:p>
        </w:tc>
      </w:tr>
      <w:tr w:rsidR="00152F53">
        <w:trPr>
          <w:trHeight w:val="144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Множества </w:t>
            </w:r>
          </w:p>
        </w:tc>
      </w:tr>
      <w:tr w:rsidR="00152F53">
        <w:trPr>
          <w:trHeight w:val="144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152F53" w:rsidRDefault="009E493B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Графы </w:t>
            </w:r>
          </w:p>
        </w:tc>
      </w:tr>
    </w:tbl>
    <w:p w:rsidR="00152F53" w:rsidRDefault="00152F53">
      <w:bookmarkStart w:id="26" w:name="block-75698256"/>
    </w:p>
    <w:bookmarkEnd w:id="26"/>
    <w:p w:rsidR="00152F53" w:rsidRDefault="00152F53"/>
    <w:sectPr w:rsidR="00152F53" w:rsidSect="00152F53">
      <w:pgSz w:w="11907" w:h="1683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493B" w:rsidRDefault="009E493B">
      <w:pPr>
        <w:spacing w:line="240" w:lineRule="auto"/>
      </w:pPr>
      <w:r>
        <w:separator/>
      </w:r>
    </w:p>
  </w:endnote>
  <w:endnote w:type="continuationSeparator" w:id="1">
    <w:p w:rsidR="009E493B" w:rsidRDefault="009E493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493B" w:rsidRDefault="009E493B">
      <w:pPr>
        <w:spacing w:after="0"/>
      </w:pPr>
      <w:r>
        <w:separator/>
      </w:r>
    </w:p>
  </w:footnote>
  <w:footnote w:type="continuationSeparator" w:id="1">
    <w:p w:rsidR="009E493B" w:rsidRDefault="009E493B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5E306ED"/>
    <w:multiLevelType w:val="singleLevel"/>
    <w:tmpl w:val="B5E306ED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1">
    <w:nsid w:val="BF205925"/>
    <w:multiLevelType w:val="singleLevel"/>
    <w:tmpl w:val="BF205925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2">
    <w:nsid w:val="CF092B84"/>
    <w:multiLevelType w:val="singleLevel"/>
    <w:tmpl w:val="CF092B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3">
    <w:nsid w:val="0053208E"/>
    <w:multiLevelType w:val="singleLevel"/>
    <w:tmpl w:val="0053208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4">
    <w:nsid w:val="03D62ECE"/>
    <w:multiLevelType w:val="singleLevel"/>
    <w:tmpl w:val="03D62EC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5">
    <w:nsid w:val="59ADCABA"/>
    <w:multiLevelType w:val="singleLevel"/>
    <w:tmpl w:val="59ADCAB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52F53"/>
    <w:rsid w:val="00152F53"/>
    <w:rsid w:val="004E471F"/>
    <w:rsid w:val="009E493B"/>
    <w:rsid w:val="503239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Normal Indent" w:semiHidden="0" w:qFormat="1"/>
    <w:lsdException w:name="head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F53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152F5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52F5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152F5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152F5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152F53"/>
    <w:rPr>
      <w:i/>
      <w:iCs/>
    </w:rPr>
  </w:style>
  <w:style w:type="character" w:styleId="a4">
    <w:name w:val="Hyperlink"/>
    <w:basedOn w:val="a0"/>
    <w:uiPriority w:val="99"/>
    <w:unhideWhenUsed/>
    <w:qFormat/>
    <w:rsid w:val="00152F53"/>
    <w:rPr>
      <w:color w:val="0000FF" w:themeColor="hyperlink"/>
      <w:u w:val="single"/>
    </w:rPr>
  </w:style>
  <w:style w:type="paragraph" w:styleId="a5">
    <w:name w:val="Normal Indent"/>
    <w:basedOn w:val="a"/>
    <w:uiPriority w:val="99"/>
    <w:unhideWhenUsed/>
    <w:qFormat/>
    <w:rsid w:val="00152F53"/>
    <w:pPr>
      <w:ind w:left="720"/>
    </w:pPr>
  </w:style>
  <w:style w:type="paragraph" w:styleId="a6">
    <w:name w:val="caption"/>
    <w:basedOn w:val="a"/>
    <w:next w:val="a"/>
    <w:uiPriority w:val="35"/>
    <w:semiHidden/>
    <w:unhideWhenUsed/>
    <w:qFormat/>
    <w:rsid w:val="00152F53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rsid w:val="00152F53"/>
    <w:pPr>
      <w:tabs>
        <w:tab w:val="center" w:pos="4680"/>
        <w:tab w:val="right" w:pos="9360"/>
      </w:tabs>
    </w:pPr>
  </w:style>
  <w:style w:type="paragraph" w:styleId="a9">
    <w:name w:val="Title"/>
    <w:basedOn w:val="a"/>
    <w:next w:val="a"/>
    <w:link w:val="aa"/>
    <w:uiPriority w:val="10"/>
    <w:qFormat/>
    <w:rsid w:val="00152F5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sid w:val="00152F53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d">
    <w:name w:val="Table Grid"/>
    <w:basedOn w:val="a1"/>
    <w:uiPriority w:val="59"/>
    <w:qFormat/>
    <w:rsid w:val="00152F5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Верхний колонтитул Знак"/>
    <w:basedOn w:val="a0"/>
    <w:link w:val="a7"/>
    <w:uiPriority w:val="99"/>
    <w:qFormat/>
    <w:rsid w:val="00152F53"/>
  </w:style>
  <w:style w:type="character" w:customStyle="1" w:styleId="10">
    <w:name w:val="Заголовок 1 Знак"/>
    <w:basedOn w:val="a0"/>
    <w:link w:val="1"/>
    <w:uiPriority w:val="9"/>
    <w:qFormat/>
    <w:rsid w:val="00152F5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152F5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152F5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152F5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c">
    <w:name w:val="Подзаголовок Знак"/>
    <w:basedOn w:val="a0"/>
    <w:link w:val="ab"/>
    <w:uiPriority w:val="11"/>
    <w:qFormat/>
    <w:rsid w:val="00152F5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Название Знак"/>
    <w:basedOn w:val="a0"/>
    <w:link w:val="a9"/>
    <w:uiPriority w:val="10"/>
    <w:rsid w:val="00152F5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b90" TargetMode="Externa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26" Type="http://schemas.openxmlformats.org/officeDocument/2006/relationships/hyperlink" Target="https://m.edsoo.ru/7f419d08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7af8" TargetMode="External"/><Relationship Id="rId7" Type="http://schemas.openxmlformats.org/officeDocument/2006/relationships/hyperlink" Target="https://m.edsoo.ru/7f415b90" TargetMode="Externa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25" Type="http://schemas.openxmlformats.org/officeDocument/2006/relationships/hyperlink" Target="https://m.edsoo.ru/7f419d0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7af8" TargetMode="External"/><Relationship Id="rId20" Type="http://schemas.openxmlformats.org/officeDocument/2006/relationships/hyperlink" Target="https://m.edsoo.ru/7f417af8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7f415b90" TargetMode="External"/><Relationship Id="rId24" Type="http://schemas.openxmlformats.org/officeDocument/2006/relationships/hyperlink" Target="https://m.edsoo.ru/7f419d08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.edsoo.ru/7f417af8" TargetMode="External"/><Relationship Id="rId23" Type="http://schemas.openxmlformats.org/officeDocument/2006/relationships/hyperlink" Target="https://m.edsoo.ru/7f419d08" TargetMode="External"/><Relationship Id="rId28" Type="http://schemas.openxmlformats.org/officeDocument/2006/relationships/hyperlink" Target="https://m.edsoo.ru/7f419d08" TargetMode="External"/><Relationship Id="rId10" Type="http://schemas.openxmlformats.org/officeDocument/2006/relationships/hyperlink" Target="https://m.edsoo.ru/7f415b90" TargetMode="External"/><Relationship Id="rId19" Type="http://schemas.openxmlformats.org/officeDocument/2006/relationships/hyperlink" Target="https://m.edsoo.ru/7f417af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4" Type="http://schemas.openxmlformats.org/officeDocument/2006/relationships/hyperlink" Target="https://m.edsoo.ru/7f417af8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hyperlink" Target="https://m.edsoo.ru/7f419d08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37</Pages>
  <Words>8047</Words>
  <Characters>45870</Characters>
  <Application>Microsoft Office Word</Application>
  <DocSecurity>0</DocSecurity>
  <Lines>382</Lines>
  <Paragraphs>107</Paragraphs>
  <ScaleCrop>false</ScaleCrop>
  <Company>Microsoft</Company>
  <LinksUpToDate>false</LinksUpToDate>
  <CharactersWithSpaces>53810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2025-09-28T06:05:00Z</dcterms:created>
  <dcterms:modified xsi:type="dcterms:W3CDTF">2025-09-30T17:34:00Z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188B29210ACA47AEA01F02D1D2F3C757_12</vt:lpwstr>
  </property>
</Properties>
</file>